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AA9" w:rsidRDefault="009E5AA9" w:rsidP="009E5AA9">
      <w:pPr>
        <w:rPr>
          <w:rStyle w:val="aff8"/>
          <w:rFonts w:ascii="Montserrat" w:hAnsi="Montserrat"/>
          <w:sz w:val="27"/>
          <w:szCs w:val="27"/>
          <w:bdr w:val="single" w:sz="2" w:space="9" w:color="auto" w:frame="1"/>
          <w:shd w:val="clear" w:color="auto" w:fill="F7F5F2"/>
        </w:rPr>
      </w:pPr>
      <w:r>
        <w:fldChar w:fldCharType="begin"/>
      </w:r>
      <w:r>
        <w:instrText xml:space="preserve"> HYPERLINK "https://mugalim.ai/tools/create-5e-lesson-plan" </w:instrText>
      </w:r>
      <w:r>
        <w:fldChar w:fldCharType="separate"/>
      </w:r>
    </w:p>
    <w:p w:rsidR="002B6E3C" w:rsidRPr="009E5AA9" w:rsidRDefault="009E5AA9" w:rsidP="009E5AA9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ru-RU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ru-RU"/>
        </w:rPr>
        <w:t xml:space="preserve">Конспект </w:t>
      </w:r>
      <w:r w:rsidRPr="009E5AA9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ru-RU"/>
        </w:rPr>
        <w:t xml:space="preserve"> урока </w:t>
      </w:r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ru-RU"/>
        </w:rPr>
        <w:t xml:space="preserve">в 9 классе </w:t>
      </w:r>
      <w:r w:rsidRPr="009E5AA9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ru-RU"/>
        </w:rPr>
        <w:t>по модели 5E</w:t>
      </w:r>
      <w: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ru-RU"/>
        </w:rPr>
        <w:t xml:space="preserve"> </w:t>
      </w:r>
      <w:r>
        <w:fldChar w:fldCharType="end"/>
      </w:r>
      <w:r w:rsidRPr="009E5AA9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ru-RU"/>
        </w:rPr>
        <w:t>по теме "</w:t>
      </w:r>
      <w:r w:rsidRPr="009E5AA9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ru-RU"/>
        </w:rPr>
        <w:t>Большие данные (интернет-данные, в частности данные социальных сетей)</w:t>
      </w:r>
      <w:r w:rsidRPr="009E5AA9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ru-RU"/>
        </w:rPr>
        <w:t>"</w:t>
      </w:r>
    </w:p>
    <w:p w:rsidR="002B6E3C" w:rsidRPr="009E5AA9" w:rsidRDefault="009E5AA9">
      <w:pPr>
        <w:pStyle w:val="31"/>
        <w:rPr>
          <w:lang w:val="ru-RU"/>
        </w:rPr>
      </w:pPr>
      <w:r>
        <w:t>E</w:t>
      </w:r>
      <w:r>
        <w:t>ngage</w:t>
      </w:r>
      <w:r w:rsidRPr="009E5AA9">
        <w:rPr>
          <w:lang w:val="ru-RU"/>
        </w:rPr>
        <w:t xml:space="preserve"> – Вовлеки</w:t>
      </w:r>
    </w:p>
    <w:p w:rsidR="002B6E3C" w:rsidRPr="009E5AA9" w:rsidRDefault="009E5AA9">
      <w:pPr>
        <w:rPr>
          <w:lang w:val="ru-RU"/>
        </w:rPr>
      </w:pPr>
      <w:r w:rsidRPr="009E5AA9">
        <w:rPr>
          <w:b/>
          <w:lang w:val="ru-RU"/>
        </w:rPr>
        <w:t>Цель:</w:t>
      </w:r>
      <w:bookmarkStart w:id="0" w:name="_GoBack"/>
      <w:bookmarkEnd w:id="0"/>
      <w:r w:rsidRPr="009E5AA9">
        <w:rPr>
          <w:b/>
          <w:lang w:val="ru-RU"/>
        </w:rPr>
        <w:br/>
      </w:r>
      <w:r w:rsidRPr="009E5AA9">
        <w:rPr>
          <w:lang w:val="ru-RU"/>
        </w:rPr>
        <w:t xml:space="preserve">Заинтересовать учеников темой "Большие данные" и </w:t>
      </w:r>
      <w:proofErr w:type="spellStart"/>
      <w:r w:rsidRPr="009E5AA9">
        <w:rPr>
          <w:lang w:val="ru-RU"/>
        </w:rPr>
        <w:t>контекстуализировать</w:t>
      </w:r>
      <w:proofErr w:type="spellEnd"/>
      <w:r w:rsidRPr="009E5AA9">
        <w:rPr>
          <w:lang w:val="ru-RU"/>
        </w:rPr>
        <w:t xml:space="preserve"> её в реальной жизни.</w:t>
      </w:r>
    </w:p>
    <w:p w:rsidR="002B6E3C" w:rsidRPr="009E5AA9" w:rsidRDefault="009E5AA9">
      <w:pPr>
        <w:rPr>
          <w:lang w:val="ru-RU"/>
        </w:rPr>
      </w:pPr>
      <w:r w:rsidRPr="009E5AA9">
        <w:rPr>
          <w:b/>
          <w:lang w:val="ru-RU"/>
        </w:rPr>
        <w:t>Необходимые материалы:</w:t>
      </w:r>
      <w:r w:rsidRPr="009E5AA9">
        <w:rPr>
          <w:b/>
          <w:lang w:val="ru-RU"/>
        </w:rPr>
        <w:br/>
      </w:r>
      <w:r w:rsidRPr="009E5AA9">
        <w:rPr>
          <w:lang w:val="ru-RU"/>
        </w:rPr>
        <w:t xml:space="preserve">- Видео о том, как большие данные используются в разных индустриях (например, </w:t>
      </w:r>
      <w:r w:rsidRPr="009E5AA9">
        <w:rPr>
          <w:lang w:val="ru-RU"/>
        </w:rPr>
        <w:t>маркетинг, медицина, спорт). - Проектор или интерактивная доска.</w:t>
      </w:r>
    </w:p>
    <w:p w:rsidR="002B6E3C" w:rsidRPr="009E5AA9" w:rsidRDefault="009E5AA9">
      <w:pPr>
        <w:rPr>
          <w:lang w:val="ru-RU"/>
        </w:rPr>
      </w:pPr>
      <w:r w:rsidRPr="009E5AA9">
        <w:rPr>
          <w:b/>
          <w:lang w:val="ru-RU"/>
        </w:rPr>
        <w:t>Процесс:</w:t>
      </w:r>
      <w:r w:rsidRPr="009E5AA9">
        <w:rPr>
          <w:b/>
          <w:lang w:val="ru-RU"/>
        </w:rPr>
        <w:br/>
      </w:r>
      <w:r w:rsidRPr="009E5AA9">
        <w:rPr>
          <w:lang w:val="ru-RU"/>
        </w:rPr>
        <w:t>1. Начните урок с краткого видео (2-3 минуты), демонстрирующего примеры использования больших данных. 2. Попросите учеников поделиться впечатлениями от видео: как они думают, каким о</w:t>
      </w:r>
      <w:r w:rsidRPr="009E5AA9">
        <w:rPr>
          <w:lang w:val="ru-RU"/>
        </w:rPr>
        <w:t>бразом большие данные могут влиять на их повседневную жизнь. 3. Установите цель урока, объяснив, что сегодня ученики узнают о том, что такое большие данные, как они собираются и обрабатываются, и почему они важны.</w:t>
      </w:r>
    </w:p>
    <w:p w:rsidR="002B6E3C" w:rsidRPr="009E5AA9" w:rsidRDefault="009E5AA9">
      <w:pPr>
        <w:pStyle w:val="31"/>
        <w:rPr>
          <w:lang w:val="ru-RU"/>
        </w:rPr>
      </w:pPr>
      <w:r>
        <w:t>Explore</w:t>
      </w:r>
      <w:r w:rsidRPr="009E5AA9">
        <w:rPr>
          <w:lang w:val="ru-RU"/>
        </w:rPr>
        <w:t xml:space="preserve"> – Исследуй</w:t>
      </w:r>
    </w:p>
    <w:p w:rsidR="002B6E3C" w:rsidRPr="009E5AA9" w:rsidRDefault="009E5AA9">
      <w:pPr>
        <w:rPr>
          <w:lang w:val="ru-RU"/>
        </w:rPr>
      </w:pPr>
      <w:r w:rsidRPr="009E5AA9">
        <w:rPr>
          <w:b/>
          <w:lang w:val="ru-RU"/>
        </w:rPr>
        <w:t>Цель:</w:t>
      </w:r>
      <w:r w:rsidRPr="009E5AA9">
        <w:rPr>
          <w:b/>
          <w:lang w:val="ru-RU"/>
        </w:rPr>
        <w:br/>
      </w:r>
      <w:r w:rsidRPr="009E5AA9">
        <w:rPr>
          <w:lang w:val="ru-RU"/>
        </w:rPr>
        <w:t xml:space="preserve">Изучить основные </w:t>
      </w:r>
      <w:r w:rsidRPr="009E5AA9">
        <w:rPr>
          <w:lang w:val="ru-RU"/>
        </w:rPr>
        <w:t>методы сбора и анализа больших данных.</w:t>
      </w:r>
    </w:p>
    <w:p w:rsidR="002B6E3C" w:rsidRPr="009E5AA9" w:rsidRDefault="009E5AA9">
      <w:pPr>
        <w:rPr>
          <w:lang w:val="ru-RU"/>
        </w:rPr>
      </w:pPr>
      <w:r w:rsidRPr="009E5AA9">
        <w:rPr>
          <w:b/>
          <w:lang w:val="ru-RU"/>
        </w:rPr>
        <w:t>Необходимые материалы:</w:t>
      </w:r>
      <w:r w:rsidRPr="009E5AA9">
        <w:rPr>
          <w:b/>
          <w:lang w:val="ru-RU"/>
        </w:rPr>
        <w:br/>
      </w:r>
      <w:r w:rsidRPr="009E5AA9">
        <w:rPr>
          <w:lang w:val="ru-RU"/>
        </w:rPr>
        <w:t>- Компьютеры или планшеты. - Интернет-доступ. - Примеры наборов данных из открытых источников (например, данные о погоде, информацию о тенденциях в социальных сетях).</w:t>
      </w:r>
    </w:p>
    <w:p w:rsidR="002B6E3C" w:rsidRPr="009E5AA9" w:rsidRDefault="009E5AA9">
      <w:pPr>
        <w:rPr>
          <w:lang w:val="ru-RU"/>
        </w:rPr>
      </w:pPr>
      <w:r w:rsidRPr="009E5AA9">
        <w:rPr>
          <w:b/>
          <w:lang w:val="ru-RU"/>
        </w:rPr>
        <w:t>Процесс:</w:t>
      </w:r>
      <w:r w:rsidRPr="009E5AA9">
        <w:rPr>
          <w:b/>
          <w:lang w:val="ru-RU"/>
        </w:rPr>
        <w:br/>
      </w:r>
      <w:r w:rsidRPr="009E5AA9">
        <w:rPr>
          <w:lang w:val="ru-RU"/>
        </w:rPr>
        <w:t>1. Разделите класс</w:t>
      </w:r>
      <w:r w:rsidRPr="009E5AA9">
        <w:rPr>
          <w:lang w:val="ru-RU"/>
        </w:rPr>
        <w:t xml:space="preserve"> на небольшие группы, каждая из которых будет исследовать один из доступных наборов данных. 2. Попросите группы обсудить, какие данные они видят, и какие из них могут быть полезны для анализа. 3. Помогите им выявить некоторые закономерности или тренды, исп</w:t>
      </w:r>
      <w:r w:rsidRPr="009E5AA9">
        <w:rPr>
          <w:lang w:val="ru-RU"/>
        </w:rPr>
        <w:t>ользуя доступные онлайн-инструменты анализа данных.</w:t>
      </w:r>
    </w:p>
    <w:p w:rsidR="002B6E3C" w:rsidRPr="009E5AA9" w:rsidRDefault="009E5AA9">
      <w:pPr>
        <w:pStyle w:val="31"/>
        <w:rPr>
          <w:lang w:val="ru-RU"/>
        </w:rPr>
      </w:pPr>
      <w:r>
        <w:t>Explain</w:t>
      </w:r>
      <w:r w:rsidRPr="009E5AA9">
        <w:rPr>
          <w:lang w:val="ru-RU"/>
        </w:rPr>
        <w:t xml:space="preserve"> – Объясни</w:t>
      </w:r>
    </w:p>
    <w:p w:rsidR="002B6E3C" w:rsidRPr="009E5AA9" w:rsidRDefault="009E5AA9">
      <w:pPr>
        <w:rPr>
          <w:lang w:val="ru-RU"/>
        </w:rPr>
      </w:pPr>
      <w:r w:rsidRPr="009E5AA9">
        <w:rPr>
          <w:b/>
          <w:lang w:val="ru-RU"/>
        </w:rPr>
        <w:t>Цель:</w:t>
      </w:r>
      <w:r w:rsidRPr="009E5AA9">
        <w:rPr>
          <w:b/>
          <w:lang w:val="ru-RU"/>
        </w:rPr>
        <w:br/>
      </w:r>
      <w:r w:rsidRPr="009E5AA9">
        <w:rPr>
          <w:lang w:val="ru-RU"/>
        </w:rPr>
        <w:t>Понять основные концепции и процессы, связанные с большими данными.</w:t>
      </w:r>
    </w:p>
    <w:p w:rsidR="002B6E3C" w:rsidRPr="009E5AA9" w:rsidRDefault="009E5AA9">
      <w:pPr>
        <w:rPr>
          <w:lang w:val="ru-RU"/>
        </w:rPr>
      </w:pPr>
      <w:r w:rsidRPr="009E5AA9">
        <w:rPr>
          <w:b/>
          <w:lang w:val="ru-RU"/>
        </w:rPr>
        <w:t>Необходимые материалы:</w:t>
      </w:r>
      <w:r w:rsidRPr="009E5AA9">
        <w:rPr>
          <w:b/>
          <w:lang w:val="ru-RU"/>
        </w:rPr>
        <w:br/>
      </w:r>
      <w:r w:rsidRPr="009E5AA9">
        <w:rPr>
          <w:lang w:val="ru-RU"/>
        </w:rPr>
        <w:t>- Презентация на тему "Основы больших данных". - Примеры узлов обработки данных.</w:t>
      </w:r>
    </w:p>
    <w:p w:rsidR="002B6E3C" w:rsidRPr="009E5AA9" w:rsidRDefault="009E5AA9">
      <w:pPr>
        <w:rPr>
          <w:lang w:val="ru-RU"/>
        </w:rPr>
      </w:pPr>
      <w:r w:rsidRPr="009E5AA9">
        <w:rPr>
          <w:b/>
          <w:lang w:val="ru-RU"/>
        </w:rPr>
        <w:lastRenderedPageBreak/>
        <w:t>Процесс:</w:t>
      </w:r>
      <w:r w:rsidRPr="009E5AA9">
        <w:rPr>
          <w:b/>
          <w:lang w:val="ru-RU"/>
        </w:rPr>
        <w:br/>
      </w:r>
      <w:r w:rsidRPr="009E5AA9">
        <w:rPr>
          <w:lang w:val="ru-RU"/>
        </w:rPr>
        <w:t>1. Проведите презентацию, объясняя, что включает в себя понятие "большие данные", разницу между структурированными и неструктурированными данными, а также основные этапы их анализа. 2. Объясните, как работают алгоритмы для анализа больших данных и как они</w:t>
      </w:r>
      <w:r w:rsidRPr="009E5AA9">
        <w:rPr>
          <w:lang w:val="ru-RU"/>
        </w:rPr>
        <w:t xml:space="preserve"> помогают извлекать полезную информацию. 3. Оставьте время для вопросов и ответов, чтобы убедиться, что все основные понятия усвоены.</w:t>
      </w:r>
    </w:p>
    <w:p w:rsidR="002B6E3C" w:rsidRPr="009E5AA9" w:rsidRDefault="009E5AA9">
      <w:pPr>
        <w:pStyle w:val="31"/>
        <w:rPr>
          <w:lang w:val="ru-RU"/>
        </w:rPr>
      </w:pPr>
      <w:r>
        <w:t>Elaborate</w:t>
      </w:r>
      <w:r w:rsidRPr="009E5AA9">
        <w:rPr>
          <w:lang w:val="ru-RU"/>
        </w:rPr>
        <w:t xml:space="preserve"> – Вовлеки</w:t>
      </w:r>
    </w:p>
    <w:p w:rsidR="002B6E3C" w:rsidRPr="009E5AA9" w:rsidRDefault="009E5AA9">
      <w:pPr>
        <w:rPr>
          <w:lang w:val="ru-RU"/>
        </w:rPr>
      </w:pPr>
      <w:r w:rsidRPr="009E5AA9">
        <w:rPr>
          <w:b/>
          <w:lang w:val="ru-RU"/>
        </w:rPr>
        <w:t>Цель:</w:t>
      </w:r>
      <w:r w:rsidRPr="009E5AA9">
        <w:rPr>
          <w:b/>
          <w:lang w:val="ru-RU"/>
        </w:rPr>
        <w:br/>
      </w:r>
      <w:r w:rsidRPr="009E5AA9">
        <w:rPr>
          <w:lang w:val="ru-RU"/>
        </w:rPr>
        <w:t>Применить знания в практической деятельности для изучения и использования данных.</w:t>
      </w:r>
    </w:p>
    <w:p w:rsidR="002B6E3C" w:rsidRPr="009E5AA9" w:rsidRDefault="009E5AA9">
      <w:pPr>
        <w:rPr>
          <w:lang w:val="ru-RU"/>
        </w:rPr>
      </w:pPr>
      <w:r w:rsidRPr="009E5AA9">
        <w:rPr>
          <w:b/>
          <w:lang w:val="ru-RU"/>
        </w:rPr>
        <w:t>Необходимые ма</w:t>
      </w:r>
      <w:r w:rsidRPr="009E5AA9">
        <w:rPr>
          <w:b/>
          <w:lang w:val="ru-RU"/>
        </w:rPr>
        <w:t>териалы:</w:t>
      </w:r>
      <w:r w:rsidRPr="009E5AA9">
        <w:rPr>
          <w:b/>
          <w:lang w:val="ru-RU"/>
        </w:rPr>
        <w:br/>
      </w:r>
      <w:r w:rsidRPr="009E5AA9">
        <w:rPr>
          <w:lang w:val="ru-RU"/>
        </w:rPr>
        <w:t xml:space="preserve">- Задание для практической работы. - Программы анализа данных (например, </w:t>
      </w:r>
      <w:r>
        <w:t>Excel</w:t>
      </w:r>
      <w:r w:rsidRPr="009E5AA9">
        <w:rPr>
          <w:lang w:val="ru-RU"/>
        </w:rPr>
        <w:t xml:space="preserve">, </w:t>
      </w:r>
      <w:r>
        <w:t>Python</w:t>
      </w:r>
      <w:r w:rsidRPr="009E5AA9">
        <w:rPr>
          <w:lang w:val="ru-RU"/>
        </w:rPr>
        <w:t xml:space="preserve"> с библиотеками для анализа данных).</w:t>
      </w:r>
    </w:p>
    <w:p w:rsidR="002B6E3C" w:rsidRPr="009E5AA9" w:rsidRDefault="009E5AA9">
      <w:pPr>
        <w:rPr>
          <w:lang w:val="ru-RU"/>
        </w:rPr>
      </w:pPr>
      <w:r w:rsidRPr="009E5AA9">
        <w:rPr>
          <w:b/>
          <w:lang w:val="ru-RU"/>
        </w:rPr>
        <w:t>Процесс:</w:t>
      </w:r>
      <w:r w:rsidRPr="009E5AA9">
        <w:rPr>
          <w:b/>
          <w:lang w:val="ru-RU"/>
        </w:rPr>
        <w:br/>
      </w:r>
      <w:r w:rsidRPr="009E5AA9">
        <w:rPr>
          <w:lang w:val="ru-RU"/>
        </w:rPr>
        <w:t>1. Дайте ученикам задание: используя предоставленные наборы данных, проанализировать их и подготовить короткий отче</w:t>
      </w:r>
      <w:r w:rsidRPr="009E5AA9">
        <w:rPr>
          <w:lang w:val="ru-RU"/>
        </w:rPr>
        <w:t>т о своих выводах. 2. Поддерживайте студентов в процессе работы, помогая им с решением технических вопросов. 3. Поощряйте группы обмениваться результатами и обсуждать, как полученные данные могут быть интерпретированы.</w:t>
      </w:r>
    </w:p>
    <w:p w:rsidR="002B6E3C" w:rsidRPr="009E5AA9" w:rsidRDefault="009E5AA9">
      <w:pPr>
        <w:pStyle w:val="31"/>
        <w:rPr>
          <w:lang w:val="ru-RU"/>
        </w:rPr>
      </w:pPr>
      <w:r>
        <w:t>Evaluate</w:t>
      </w:r>
      <w:r w:rsidRPr="009E5AA9">
        <w:rPr>
          <w:lang w:val="ru-RU"/>
        </w:rPr>
        <w:t xml:space="preserve"> – Оцени</w:t>
      </w:r>
    </w:p>
    <w:p w:rsidR="002B6E3C" w:rsidRPr="009E5AA9" w:rsidRDefault="009E5AA9">
      <w:pPr>
        <w:rPr>
          <w:lang w:val="ru-RU"/>
        </w:rPr>
      </w:pPr>
      <w:r w:rsidRPr="009E5AA9">
        <w:rPr>
          <w:b/>
          <w:lang w:val="ru-RU"/>
        </w:rPr>
        <w:t>Цель:</w:t>
      </w:r>
      <w:r w:rsidRPr="009E5AA9">
        <w:rPr>
          <w:b/>
          <w:lang w:val="ru-RU"/>
        </w:rPr>
        <w:br/>
      </w:r>
      <w:r w:rsidRPr="009E5AA9">
        <w:rPr>
          <w:lang w:val="ru-RU"/>
        </w:rPr>
        <w:t>Оценить понима</w:t>
      </w:r>
      <w:r w:rsidRPr="009E5AA9">
        <w:rPr>
          <w:lang w:val="ru-RU"/>
        </w:rPr>
        <w:t>ние и усвоение темы учениками.</w:t>
      </w:r>
    </w:p>
    <w:p w:rsidR="002B6E3C" w:rsidRPr="009E5AA9" w:rsidRDefault="009E5AA9">
      <w:pPr>
        <w:rPr>
          <w:lang w:val="ru-RU"/>
        </w:rPr>
      </w:pPr>
      <w:r w:rsidRPr="009E5AA9">
        <w:rPr>
          <w:b/>
          <w:lang w:val="ru-RU"/>
        </w:rPr>
        <w:t>Необходимые материалы:</w:t>
      </w:r>
      <w:r w:rsidRPr="009E5AA9">
        <w:rPr>
          <w:b/>
          <w:lang w:val="ru-RU"/>
        </w:rPr>
        <w:br/>
      </w:r>
      <w:r w:rsidRPr="009E5AA9">
        <w:rPr>
          <w:lang w:val="ru-RU"/>
        </w:rPr>
        <w:t>- Краткий тест или опросник. - Вопросы для обсуждения.</w:t>
      </w:r>
    </w:p>
    <w:p w:rsidR="002B6E3C" w:rsidRPr="009E5AA9" w:rsidRDefault="009E5AA9">
      <w:pPr>
        <w:rPr>
          <w:lang w:val="ru-RU"/>
        </w:rPr>
      </w:pPr>
      <w:r w:rsidRPr="009E5AA9">
        <w:rPr>
          <w:b/>
          <w:lang w:val="ru-RU"/>
        </w:rPr>
        <w:t>Процесс:</w:t>
      </w:r>
      <w:r w:rsidRPr="009E5AA9">
        <w:rPr>
          <w:b/>
          <w:lang w:val="ru-RU"/>
        </w:rPr>
        <w:br/>
      </w:r>
      <w:r w:rsidRPr="009E5AA9">
        <w:rPr>
          <w:lang w:val="ru-RU"/>
        </w:rPr>
        <w:t>1. Проведите небольшое тестирование с вопросами, чтобы оценить усвоение материала: - Что такое большие данные и зачем они нужны? - Какие в</w:t>
      </w:r>
      <w:r w:rsidRPr="009E5AA9">
        <w:rPr>
          <w:lang w:val="ru-RU"/>
        </w:rPr>
        <w:t>ы знаете методы обработки и анализа больших данных? - Как большие данные применяются в реальных ситуациях?</w:t>
      </w:r>
    </w:p>
    <w:p w:rsidR="002B6E3C" w:rsidRPr="009E5AA9" w:rsidRDefault="002B6E3C">
      <w:pPr>
        <w:pStyle w:val="a"/>
        <w:spacing w:line="240" w:lineRule="auto"/>
        <w:ind w:left="720"/>
        <w:rPr>
          <w:lang w:val="ru-RU"/>
        </w:rPr>
      </w:pPr>
    </w:p>
    <w:p w:rsidR="002B6E3C" w:rsidRPr="009E5AA9" w:rsidRDefault="009E5AA9">
      <w:pPr>
        <w:rPr>
          <w:lang w:val="ru-RU"/>
        </w:rPr>
      </w:pPr>
      <w:r w:rsidRPr="009E5AA9">
        <w:rPr>
          <w:lang w:val="ru-RU"/>
        </w:rPr>
        <w:t>Организуйте открытое обсуждение, в котором ученики смогут задать оставшиеся вопросы, а также обсудить своё мнение по поводу этических аспектов испол</w:t>
      </w:r>
      <w:r w:rsidRPr="009E5AA9">
        <w:rPr>
          <w:lang w:val="ru-RU"/>
        </w:rPr>
        <w:t xml:space="preserve">ьзования больших данных. </w:t>
      </w:r>
    </w:p>
    <w:p w:rsidR="002B6E3C" w:rsidRPr="009E5AA9" w:rsidRDefault="002B6E3C">
      <w:pPr>
        <w:pStyle w:val="a"/>
        <w:spacing w:line="240" w:lineRule="auto"/>
        <w:ind w:left="720"/>
        <w:rPr>
          <w:lang w:val="ru-RU"/>
        </w:rPr>
      </w:pPr>
    </w:p>
    <w:p w:rsidR="002B6E3C" w:rsidRPr="009E5AA9" w:rsidRDefault="009E5AA9">
      <w:pPr>
        <w:rPr>
          <w:lang w:val="ru-RU"/>
        </w:rPr>
      </w:pPr>
      <w:r w:rsidRPr="009E5AA9">
        <w:rPr>
          <w:lang w:val="ru-RU"/>
        </w:rPr>
        <w:t>Подведите итоги урока и похвалите всех за активное участие и интерес.</w:t>
      </w:r>
    </w:p>
    <w:sectPr w:rsidR="002B6E3C" w:rsidRPr="009E5AA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Montserra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2B6E3C"/>
    <w:rsid w:val="00326F90"/>
    <w:rsid w:val="009E5AA9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09211D"/>
  <w14:defaultImageDpi w14:val="300"/>
  <w15:docId w15:val="{00852E92-6954-4128-B9BA-01D5C060A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semiHidden/>
    <w:unhideWhenUsed/>
    <w:rsid w:val="009E5A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3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588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9887048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5A1FCB-4005-484A-9340-02A81B0E7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3306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Пользователь</cp:lastModifiedBy>
  <cp:revision>2</cp:revision>
  <dcterms:created xsi:type="dcterms:W3CDTF">2024-11-05T03:05:00Z</dcterms:created>
  <dcterms:modified xsi:type="dcterms:W3CDTF">2024-11-05T03:05:00Z</dcterms:modified>
  <cp:category/>
</cp:coreProperties>
</file>