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883048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 4 г.Челябинска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6443280)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8830485" w:id="1"/>
    <w:p>
      <w:pPr>
        <w:sectPr>
          <w:pgSz w:w="11906" w:h="16383" w:orient="portrait"/>
        </w:sectPr>
      </w:pPr>
    </w:p>
    <w:bookmarkEnd w:id="1"/>
    <w:bookmarkEnd w:id="0"/>
    <w:bookmarkStart w:name="block-48830487" w:id="2"/>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p>
    <w:bookmarkStart w:name="block-48830487" w:id="3"/>
    <w:p>
      <w:pPr>
        <w:sectPr>
          <w:pgSz w:w="11906" w:h="16383" w:orient="portrait"/>
        </w:sectPr>
      </w:pPr>
    </w:p>
    <w:bookmarkEnd w:id="3"/>
    <w:bookmarkEnd w:id="2"/>
    <w:bookmarkStart w:name="block-48830488" w:id="4"/>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p>
    <w:bookmarkStart w:name="block-48830488" w:id="5"/>
    <w:p>
      <w:pPr>
        <w:sectPr>
          <w:pgSz w:w="11906" w:h="16383" w:orient="portrait"/>
        </w:sectPr>
      </w:pPr>
    </w:p>
    <w:bookmarkEnd w:id="5"/>
    <w:bookmarkEnd w:id="4"/>
    <w:bookmarkStart w:name="block-48830489" w:id="6"/>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p>
    <w:bookmarkStart w:name="block-48830489" w:id="7"/>
    <w:p>
      <w:pPr>
        <w:sectPr>
          <w:pgSz w:w="11906" w:h="16383" w:orient="portrait"/>
        </w:sectPr>
      </w:pPr>
    </w:p>
    <w:bookmarkEnd w:id="7"/>
    <w:bookmarkEnd w:id="6"/>
    <w:bookmarkStart w:name="block-48830484"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48830484" w:id="9"/>
    <w:p>
      <w:pPr>
        <w:sectPr>
          <w:pgSz w:w="16383" w:h="11906" w:orient="landscape"/>
        </w:sectPr>
      </w:pPr>
    </w:p>
    <w:bookmarkEnd w:id="9"/>
    <w:bookmarkEnd w:id="8"/>
    <w:bookmarkStart w:name="block-48830491"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465"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18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48830491" w:id="11"/>
    <w:p>
      <w:pPr>
        <w:sectPr>
          <w:pgSz w:w="16383" w:h="11906" w:orient="landscape"/>
        </w:sectPr>
      </w:pPr>
    </w:p>
    <w:bookmarkEnd w:id="11"/>
    <w:bookmarkEnd w:id="10"/>
    <w:bookmarkStart w:name="block-4883049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48830492" w:id="13"/>
    <w:p>
      <w:pPr>
        <w:sectPr>
          <w:pgSz w:w="16383" w:h="11906" w:orient="landscape"/>
        </w:sectPr>
      </w:pPr>
    </w:p>
    <w:bookmarkEnd w:id="13"/>
    <w:bookmarkEnd w:id="12"/>
    <w:bookmarkStart w:name="block-48830493"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48830493" w:id="15"/>
    <w:p>
      <w:pPr>
        <w:sectPr>
          <w:pgSz w:w="16383" w:h="11906" w:orient="landscape"/>
        </w:sectPr>
      </w:pPr>
    </w:p>
    <w:bookmarkEnd w:id="15"/>
    <w:bookmarkEnd w:id="14"/>
    <w:bookmarkStart w:name="block-48830494"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48830494" w:id="17"/>
    <w:p>
      <w:pPr>
        <w:sectPr>
          <w:pgSz w:w="16383" w:h="11906" w:orient="landscape"/>
        </w:sectPr>
      </w:pPr>
    </w:p>
    <w:bookmarkEnd w:id="17"/>
    <w:bookmarkEnd w:id="16"/>
    <w:bookmarkStart w:name="block-48830495"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48830495" w:id="19"/>
    <w:p>
      <w:pPr>
        <w:sectPr>
          <w:pgSz w:w="16383" w:h="11906" w:orient="landscape"/>
        </w:sectPr>
      </w:pPr>
    </w:p>
    <w:bookmarkEnd w:id="19"/>
    <w:bookmarkEnd w:id="18"/>
    <w:bookmarkStart w:name="block-48830490"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1544"/>
        <w:gridCol w:w="960"/>
        <w:gridCol w:w="1359"/>
        <w:gridCol w:w="2385"/>
        <w:gridCol w:w="2512"/>
        <w:gridCol w:w="1808"/>
        <w:gridCol w:w="3026"/>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108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10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урока</w:t>
            </w:r>
          </w:p>
        </w:tc>
        <w:tc>
          <w:tcPr>
            <w:tcW w:w="9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69" w:type="dxa"/>
            <w:tcBorders/>
            <w:tcMar>
              <w:top w:w="50" w:type="dxa"/>
              <w:left w:w="100" w:type="dxa"/>
            </w:tcMar>
            <w:vAlign w:val="center"/>
          </w:tcPr>
          <w:p>
            <w:pPr>
              <w:spacing w:before="0" w:after="0" w:line="276"/>
              <w:ind w:left="135"/>
              <w:jc w:val="center"/>
            </w:pPr>
          </w:p>
        </w:tc>
        <w:tc>
          <w:tcPr>
            <w:tcW w:w="1758" w:type="dxa"/>
            <w:tcBorders/>
            <w:tcMar>
              <w:top w:w="50" w:type="dxa"/>
              <w:left w:w="100" w:type="dxa"/>
            </w:tcMar>
            <w:vAlign w:val="center"/>
          </w:tcPr>
          <w:p>
            <w:pPr>
              <w:spacing w:before="0" w:after="0" w:line="276"/>
              <w:ind w:left="135"/>
              <w:jc w:val="center"/>
            </w:pPr>
          </w:p>
        </w:tc>
        <w:tc>
          <w:tcPr>
            <w:tcW w:w="1265" w:type="dxa"/>
            <w:tcBorders/>
            <w:tcMar>
              <w:top w:w="50" w:type="dxa"/>
              <w:left w:w="100" w:type="dxa"/>
            </w:tcMar>
            <w:vAlign w:val="center"/>
          </w:tcPr>
          <w:p>
            <w:pPr>
              <w:spacing w:before="0" w:after="0"/>
              <w:ind w:left="135"/>
              <w:jc w:val="left"/>
            </w:pPr>
          </w:p>
        </w:tc>
        <w:tc>
          <w:tcPr>
            <w:tcW w:w="2118" w:type="dxa"/>
            <w:tcBorders/>
            <w:tcMar>
              <w:top w:w="50" w:type="dxa"/>
              <w:left w:w="100" w:type="dxa"/>
            </w:tcMar>
            <w:vAlign w:val="center"/>
          </w:tcPr>
          <w:p>
            <w:pPr>
              <w:spacing w:before="0" w:after="0"/>
              <w:ind w:left="135"/>
              <w:jc w:val="left"/>
            </w:pPr>
          </w:p>
        </w:tc>
      </w:tr>
      <w:tr>
        <w:trPr>
          <w:trHeight w:val="109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8830490" w:id="21"/>
    <w:p>
      <w:pPr>
        <w:sectPr>
          <w:pgSz w:w="16383" w:h="11906" w:orient="landscape"/>
        </w:sectPr>
      </w:pPr>
    </w:p>
    <w:bookmarkEnd w:id="21"/>
    <w:bookmarkEnd w:id="20"/>
    <w:bookmarkStart w:name="block-48830486"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8830486" w:id="23"/>
    <w:p>
      <w:pPr>
        <w:sectPr>
          <w:pgSz w:w="11906" w:h="16383" w:orient="portrait"/>
        </w:sectPr>
      </w:pPr>
    </w:p>
    <w:bookmarkEnd w:id="23"/>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