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3F72ACB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Автор разработки: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Исмагилова Румия Агзямовна, учитель начальных классов МБОУ Школа «Яктылык» г.о.Самара; педагог  дополнительного образования МБУ ДО ЦВР «Крылатый» г.о.Самара</w:t>
      </w:r>
    </w:p>
    <w:p w14:paraId="203117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Тема: </w:t>
      </w:r>
      <w:bookmarkStart w:id="0" w:name="_GoBack"/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А.А.Леонов «Первый выход в открытый космос»</w:t>
      </w:r>
      <w:bookmarkEnd w:id="0"/>
    </w:p>
    <w:p w14:paraId="33D422B7"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"/>
        </w:rPr>
        <w:t>Цель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: п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ознакомить учащихся с историей освоения космоса,  расширить знания учащихся о космосе, о первых космонавтах; 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изуч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ить жизнь и деятельность  космонавта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>.А.Леонова.</w:t>
      </w:r>
    </w:p>
    <w:p w14:paraId="1BF44D63">
      <w:pPr>
        <w:pStyle w:val="152"/>
        <w:widowControl/>
        <w:spacing w:line="360" w:lineRule="auto"/>
        <w:rPr>
          <w:rFonts w:hint="default" w:ascii="Times New Roman" w:hAnsi="Times New Roman" w:cs="Times New Roman"/>
          <w:b/>
          <w:bCs w:val="0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"/>
        </w:rPr>
        <w:t>Задачи:</w:t>
      </w:r>
    </w:p>
    <w:p w14:paraId="02F9CDBA">
      <w:pPr>
        <w:pStyle w:val="152"/>
        <w:widowControl/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 xml:space="preserve"> познакомить с историей первого полета человека в космос, с людьми, которые внесли вклад в развитие космонавтики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</w:p>
    <w:p w14:paraId="16F2C468">
      <w:pPr>
        <w:pStyle w:val="152"/>
        <w:widowControl/>
        <w:spacing w:line="360" w:lineRule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>содействовать развитию познавательного интереса учащихся, применять в работе ранее полученные знания, анализировать, делать выводы, обобщать;</w:t>
      </w:r>
    </w:p>
    <w:p w14:paraId="7FAFA6F2">
      <w:pPr>
        <w:pStyle w:val="152"/>
        <w:widowControl/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воспитывать чувство патриотизма и гордости за отечественную науку о космосе и вклад соотечественников в развитие космонавтики, прививать интерес к истории космонавтики, </w:t>
      </w:r>
      <w:r>
        <w:rPr>
          <w:rFonts w:hint="default" w:cs="Times New Roman"/>
          <w:sz w:val="24"/>
          <w:szCs w:val="24"/>
          <w:lang w:val="ru-RU"/>
        </w:rPr>
        <w:t xml:space="preserve">к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профессии космонавт, людям,  прославившим свою страну, формировать у учащихся сознания причастности к судьбе Отечества, его прошлому, настоящему, будущему.</w:t>
      </w:r>
    </w:p>
    <w:p w14:paraId="12CB26C7">
      <w:pPr>
        <w:shd w:val="clear" w:color="auto" w:fill="FFFFFF"/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  <w:t>Оборудование: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ru-RU"/>
        </w:rPr>
        <w:t xml:space="preserve"> к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омпьютер, мультимедийный проектор, презентация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>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Ход занятия</w:t>
      </w:r>
    </w:p>
    <w:p w14:paraId="64CCF74E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b/>
          <w:bCs w:val="0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1. Организационный момент.</w:t>
      </w:r>
    </w:p>
    <w:p w14:paraId="26C3F485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b/>
          <w:bCs w:val="0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2. Вступительное слово учителя.</w:t>
      </w:r>
    </w:p>
    <w:p w14:paraId="031A90B3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Ребята, сегодня у нас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увлекательный и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интересн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>ый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>урок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, а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тему урока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вы узнаете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разгадав загадки.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 Из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>первых букв отгаданных загадок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, вам нужно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будет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составить слово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 - тему урока.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 xml:space="preserve"> </w:t>
      </w:r>
    </w:p>
    <w:tbl>
      <w:tblPr>
        <w:tblStyle w:val="118"/>
        <w:tblW w:w="11025" w:type="dxa"/>
        <w:tblInd w:w="-1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0"/>
        <w:gridCol w:w="5475"/>
      </w:tblGrid>
      <w:tr w14:paraId="735B9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</w:trPr>
        <w:tc>
          <w:tcPr>
            <w:tcW w:w="5550" w:type="dxa"/>
          </w:tcPr>
          <w:p w14:paraId="7BB28548">
            <w:pPr>
              <w:pStyle w:val="90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-Первая загадка и первая буква нашей темы:</w:t>
            </w:r>
          </w:p>
          <w:p w14:paraId="5AAE6AD9">
            <w:pPr>
              <w:pStyle w:val="90"/>
              <w:keepNext w:val="0"/>
              <w:keepLines w:val="0"/>
              <w:widowControl w:val="0"/>
              <w:numPr>
                <w:ilvl w:val="0"/>
                <w:numId w:val="11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В космосе сквозь толщу лет</w:t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Ледяной летит объект.</w:t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Хвост его — полоска света,</w:t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А зовут объект…</w:t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(Комета)</w:t>
            </w:r>
          </w:p>
          <w:p w14:paraId="717A4A82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- Итак, первая буква нашей темы- К</w:t>
            </w:r>
          </w:p>
        </w:tc>
        <w:tc>
          <w:tcPr>
            <w:tcW w:w="5475" w:type="dxa"/>
          </w:tcPr>
          <w:p w14:paraId="1844F500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-Отгадываем 2 и пятую букв</w:t>
            </w:r>
            <w:r>
              <w:rPr>
                <w:rFonts w:hint="default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ы</w:t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 xml:space="preserve"> </w:t>
            </w:r>
          </w:p>
          <w:p w14:paraId="2C69CD8E">
            <w:pPr>
              <w:pStyle w:val="90"/>
              <w:keepNext w:val="0"/>
              <w:keepLines w:val="0"/>
              <w:widowControl w:val="0"/>
              <w:numPr>
                <w:ilvl w:val="0"/>
                <w:numId w:val="11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 xml:space="preserve">Разноцветными клоками </w:t>
            </w:r>
          </w:p>
          <w:p w14:paraId="7F0CBE23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Chars="0"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 xml:space="preserve">Вата по небу плывёт. </w:t>
            </w:r>
          </w:p>
          <w:p w14:paraId="58C8207A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Chars="0"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 xml:space="preserve">Если в кучу соберётся, </w:t>
            </w:r>
          </w:p>
          <w:p w14:paraId="567A25FB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Chars="0"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 xml:space="preserve">То на землю дождик льёт. </w:t>
            </w:r>
          </w:p>
          <w:p w14:paraId="25EE2BF9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Chars="0"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 xml:space="preserve">Объясните мне, ребята, </w:t>
            </w:r>
          </w:p>
          <w:p w14:paraId="4C43DE5E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Chars="0"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Как зовётся эта вата? (Облако).</w:t>
            </w:r>
          </w:p>
          <w:p w14:paraId="25ADEE04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Chars="0"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-2 и пятая буквы - О</w:t>
            </w:r>
          </w:p>
        </w:tc>
      </w:tr>
      <w:tr w14:paraId="70343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5550" w:type="dxa"/>
          </w:tcPr>
          <w:p w14:paraId="5803330B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-Отгадав следующую загадку, окроем  3 и 6</w:t>
            </w:r>
            <w:r>
              <w:rPr>
                <w:rFonts w:hint="default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буквы.</w:t>
            </w:r>
          </w:p>
          <w:p w14:paraId="299A12E2">
            <w:pPr>
              <w:pStyle w:val="90"/>
              <w:keepNext w:val="0"/>
              <w:keepLines w:val="0"/>
              <w:widowControl w:val="0"/>
              <w:numPr>
                <w:ilvl w:val="0"/>
                <w:numId w:val="11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В дверь, в окно</w:t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Стучать не будет,</w:t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А взойдет</w:t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И всех разбудит.(Солнце)</w:t>
            </w:r>
          </w:p>
          <w:p w14:paraId="1F38CD22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- 3 и 6 буквы - С</w:t>
            </w:r>
          </w:p>
        </w:tc>
        <w:tc>
          <w:tcPr>
            <w:tcW w:w="5475" w:type="dxa"/>
          </w:tcPr>
          <w:p w14:paraId="71FB8FD9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leftChars="0"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-Следующая загадка поможет нам узнать - 4 букву</w:t>
            </w:r>
          </w:p>
          <w:p w14:paraId="187E3022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4) Осколок от планеты </w:t>
            </w:r>
          </w:p>
          <w:p w14:paraId="409309BC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Средь звезд несется где-то. </w:t>
            </w:r>
          </w:p>
          <w:p w14:paraId="65BC6512">
            <w:pPr>
              <w:pStyle w:val="90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 w:rightChars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Он много лет летит-летит, </w:t>
            </w:r>
          </w:p>
          <w:p w14:paraId="7DE35698">
            <w:pPr>
              <w:pStyle w:val="90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vertAlign w:val="baseline"/>
                <w:lang w:val="ru-RU" w:eastAsia="zh-CN" w:bidi="ar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-RU" w:eastAsia="zh-CN" w:bidi="ar"/>
              </w:rPr>
              <w:t>Космический… (Метеорит) </w:t>
            </w:r>
          </w:p>
        </w:tc>
      </w:tr>
    </w:tbl>
    <w:p w14:paraId="7A221C6F">
      <w:pPr>
        <w:pStyle w:val="90"/>
        <w:keepNext w:val="0"/>
        <w:keepLines w:val="0"/>
        <w:widowControl w:val="0"/>
        <w:numPr>
          <w:ilvl w:val="0"/>
          <w:numId w:val="0"/>
        </w:numPr>
        <w:suppressLineNumbers w:val="0"/>
        <w:suppressAutoHyphens/>
        <w:autoSpaceDE/>
        <w:autoSpaceDN w:val="0"/>
        <w:spacing w:before="0" w:beforeAutospacing="0" w:after="0" w:afterAutospacing="0" w:line="360" w:lineRule="auto"/>
        <w:ind w:right="0" w:rightChars="0"/>
        <w:jc w:val="left"/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>- Какое же слово получилось?</w:t>
      </w:r>
    </w:p>
    <w:p w14:paraId="23A902A1">
      <w:pPr>
        <w:pStyle w:val="90"/>
        <w:keepNext w:val="0"/>
        <w:keepLines w:val="0"/>
        <w:widowControl w:val="0"/>
        <w:numPr>
          <w:ilvl w:val="0"/>
          <w:numId w:val="0"/>
        </w:numPr>
        <w:suppressLineNumbers w:val="0"/>
        <w:suppressAutoHyphens/>
        <w:autoSpaceDE/>
        <w:autoSpaceDN w:val="0"/>
        <w:spacing w:before="0" w:beforeAutospacing="0" w:after="0" w:afterAutospacing="0" w:line="360" w:lineRule="auto"/>
        <w:ind w:right="0" w:rightChars="0"/>
        <w:jc w:val="left"/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>-КОСМОС</w:t>
      </w:r>
    </w:p>
    <w:p w14:paraId="67C8EF06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b/>
          <w:bCs w:val="0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3. Постановка задач урока. Тема занятия.</w:t>
      </w:r>
    </w:p>
    <w:p w14:paraId="3ED64AE1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>Куда же мы с вами отправимся на сегодняшнем уроке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? </w:t>
      </w:r>
    </w:p>
    <w:p w14:paraId="4541EB1C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- Верно, м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ы совершим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 путешествие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в К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ОСМОС. Во время путешествия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поговорим о том, как люди стали осваивать космическое пространство,  узнаем имена  людей, которые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 внесли свой вклад в освоение космоса,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совершали полеты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и почему именно 12 апреля мы отмечаем День космонавтики. Я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 уверена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, что наше путешествие будет интересным и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вам понравится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. </w:t>
      </w:r>
    </w:p>
    <w:p w14:paraId="17F43F71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А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 вы хотели бы побывать в космосе? </w:t>
      </w:r>
    </w:p>
    <w:p w14:paraId="57266F6C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- А на чём  мы полетим в космос,  вы узнаете отгадав загадку:</w:t>
      </w:r>
    </w:p>
    <w:p w14:paraId="5B3D945E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До Луны не может птица </w:t>
      </w:r>
    </w:p>
    <w:p w14:paraId="2F9D883E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Долететь и прилуниться, </w:t>
      </w:r>
    </w:p>
    <w:p w14:paraId="6ED006C9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Но зато умеет это </w:t>
      </w:r>
    </w:p>
    <w:p w14:paraId="26F9CA72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Делать быстрая… (Ракета) </w:t>
      </w:r>
    </w:p>
    <w:p w14:paraId="649E279D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Н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ам для полета нужна космическая ракета</w:t>
      </w:r>
      <w:r>
        <w:rPr>
          <w:rFonts w:hint="default" w:ascii="Times New Roman" w:hAnsi="Times New Roman" w:eastAsia="Times New Roman" w:cs="Times New Roman"/>
          <w:color w:val="000000"/>
          <w:spacing w:val="0"/>
          <w:kern w:val="0"/>
          <w:sz w:val="24"/>
          <w:szCs w:val="24"/>
          <w:shd w:val="clear" w:fill="FFFFFF"/>
          <w:lang w:val="ru" w:eastAsia="ru" w:bidi="ar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/>
          <w:spacing w:val="0"/>
          <w:kern w:val="0"/>
          <w:sz w:val="24"/>
          <w:szCs w:val="24"/>
          <w:shd w:val="clear" w:fill="FFFFFF"/>
          <w:lang w:val="ru-RU" w:eastAsia="ru" w:bidi="ar"/>
        </w:rPr>
        <w:t xml:space="preserve">На ваших партах есть конверты.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В конверт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ах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лежат геометрические фигуры, из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которых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и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нужно построить ракету.</w:t>
      </w:r>
    </w:p>
    <w:p w14:paraId="75402E17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Lucida Sans Unicode" w:cs="Times New Roman"/>
          <w:b/>
          <w:bCs w:val="0"/>
          <w:color w:val="000000"/>
          <w:kern w:val="2"/>
          <w:sz w:val="24"/>
          <w:szCs w:val="24"/>
          <w:shd w:val="clear" w:fill="FFFFFF"/>
          <w:lang w:val="ru-RU" w:eastAsia="zh-CN" w:bidi="ar"/>
        </w:rPr>
        <w:t>ЗАДАНИЕ</w:t>
      </w:r>
      <w:r>
        <w:rPr>
          <w:rFonts w:hint="default" w:ascii="Times New Roman" w:hAnsi="Times New Roman" w:eastAsia="Lucida Sans Unicode" w:cs="Times New Roman"/>
          <w:b/>
          <w:bCs w:val="0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«</w:t>
      </w:r>
      <w:r>
        <w:rPr>
          <w:rFonts w:hint="default" w:ascii="Times New Roman" w:hAnsi="Times New Roman" w:eastAsia="Lucida Sans Unicode" w:cs="Times New Roman"/>
          <w:b/>
          <w:bCs w:val="0"/>
          <w:color w:val="000000"/>
          <w:kern w:val="2"/>
          <w:sz w:val="24"/>
          <w:szCs w:val="24"/>
          <w:shd w:val="clear" w:fill="FFFFFF"/>
          <w:lang w:val="ru-RU" w:eastAsia="zh-CN" w:bidi="ar"/>
        </w:rPr>
        <w:t>Авиак</w:t>
      </w:r>
      <w:r>
        <w:rPr>
          <w:rFonts w:hint="default" w:ascii="Times New Roman" w:hAnsi="Times New Roman" w:eastAsia="Lucida Sans Unicode" w:cs="Times New Roman"/>
          <w:b/>
          <w:bCs w:val="0"/>
          <w:color w:val="000000"/>
          <w:kern w:val="2"/>
          <w:sz w:val="24"/>
          <w:szCs w:val="24"/>
          <w:shd w:val="clear" w:fill="FFFFFF"/>
          <w:lang w:val="ru" w:eastAsia="zh-CN" w:bidi="ar"/>
        </w:rPr>
        <w:t>онструкторы</w:t>
      </w:r>
      <w:r>
        <w:rPr>
          <w:rStyle w:val="159"/>
          <w:rFonts w:hint="default" w:ascii="Times New Roman" w:hAnsi="Times New Roman" w:eastAsia="Lucida Sans Unicode" w:cs="Times New Roman"/>
          <w:b/>
          <w:bCs w:val="0"/>
          <w:color w:val="000000"/>
          <w:kern w:val="2"/>
          <w:sz w:val="24"/>
          <w:szCs w:val="24"/>
          <w:shd w:val="clear" w:fill="FFFFFF"/>
          <w:lang w:val="ru" w:eastAsia="zh-CN" w:bidi="ar"/>
        </w:rPr>
        <w:t>»</w:t>
      </w:r>
    </w:p>
    <w:p w14:paraId="7993DD96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Times New Roman" w:cs="Times New Roman"/>
          <w:b w:val="0"/>
          <w:bCs/>
          <w:color w:val="000000"/>
          <w:kern w:val="0"/>
          <w:sz w:val="24"/>
          <w:szCs w:val="24"/>
          <w:shd w:val="clear" w:fill="FFFFFF"/>
          <w:lang w:val="ru-RU" w:eastAsia="ru" w:bidi="ar"/>
        </w:rPr>
      </w:pPr>
      <w:r>
        <w:rPr>
          <w:rFonts w:hint="default" w:ascii="Times New Roman" w:hAnsi="Times New Roman" w:eastAsia="Times New Roman" w:cs="Times New Roman"/>
          <w:b w:val="0"/>
          <w:bCs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-Молодцы, ребята! Вы быстро справились с заданием. </w:t>
      </w:r>
    </w:p>
    <w:p w14:paraId="4CB8C59A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Times New Roman" w:cs="Times New Roman"/>
          <w:b w:val="0"/>
          <w:bCs/>
          <w:color w:val="000000"/>
          <w:kern w:val="0"/>
          <w:sz w:val="24"/>
          <w:szCs w:val="24"/>
          <w:shd w:val="clear" w:fill="FFFFFF"/>
          <w:lang w:val="ru-RU" w:eastAsia="ru" w:bidi="ar"/>
        </w:rPr>
      </w:pPr>
      <w:r>
        <w:rPr>
          <w:rFonts w:hint="default" w:ascii="Times New Roman" w:hAnsi="Times New Roman" w:eastAsia="Times New Roman" w:cs="Times New Roman"/>
          <w:b w:val="0"/>
          <w:bCs/>
          <w:color w:val="000000"/>
          <w:kern w:val="0"/>
          <w:sz w:val="24"/>
          <w:szCs w:val="24"/>
          <w:shd w:val="clear" w:fill="FFFFFF"/>
          <w:lang w:val="ru-RU" w:eastAsia="ru" w:bidi="ar"/>
        </w:rPr>
        <w:t>- Ракету построили, экипаж у нас есть, теперь самое время отправиться в полёт.</w:t>
      </w:r>
    </w:p>
    <w:p w14:paraId="233B57FA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Во время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полёт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>а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космонавты должны выполнять специальные «космические правила».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 Сейчас я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буду произносить начало правила, а вы его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должны закончить. </w:t>
      </w:r>
    </w:p>
    <w:p w14:paraId="3058116A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Космонавт, не забудь, во вселенную ты держишь (путь).</w:t>
      </w:r>
    </w:p>
    <w:p w14:paraId="235AC3A0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Главным правилом у нас выполнять любой (приказ).</w:t>
      </w:r>
    </w:p>
    <w:p w14:paraId="4464911C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Космонавтом хочешь стать должен много, много (знать).</w:t>
      </w:r>
    </w:p>
    <w:p w14:paraId="4AF93540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Любой космический маршрут открыт для тех, кто любит (труд).</w:t>
      </w:r>
    </w:p>
    <w:p w14:paraId="32778350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Только дружных, звездолёт может взять с собой (в полёт).</w:t>
      </w:r>
    </w:p>
    <w:p w14:paraId="4FC4A763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Скучных, хмурых и сердитых не возьмём мы на (орбиту).</w:t>
      </w:r>
    </w:p>
    <w:p w14:paraId="66385587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- Пришло время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отправ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и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ться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в путь. Занимаем свои места в ракетах. Я буду произносить команды, а вы будете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отвечать: «Есть!» </w:t>
      </w:r>
    </w:p>
    <w:p w14:paraId="6D3A5E91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К запуску ракеты приготовиться!  </w:t>
      </w:r>
    </w:p>
    <w:p w14:paraId="11A51966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Есть приготовиться! (выставить указательный палец) </w:t>
      </w:r>
    </w:p>
    <w:p w14:paraId="0E0BD7C4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Надеть на голову шлем! </w:t>
      </w:r>
    </w:p>
    <w:p w14:paraId="1101DA71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Есть надеть шлем! </w:t>
      </w:r>
    </w:p>
    <w:p w14:paraId="50E772AF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Пристегнуть ремни!  </w:t>
      </w:r>
    </w:p>
    <w:p w14:paraId="0C4E3D04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Есть пристегнуть ремни! (хлопок в ладоши) </w:t>
      </w:r>
    </w:p>
    <w:p w14:paraId="6B1ED84B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Включить контакт!  </w:t>
      </w:r>
    </w:p>
    <w:p w14:paraId="2B806A8E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Есть контакт! (прикоснуться указательными пальцами) </w:t>
      </w:r>
    </w:p>
    <w:p w14:paraId="61C0F068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Ключ на старт!  </w:t>
      </w:r>
    </w:p>
    <w:p w14:paraId="61D3FE8B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Есть ключ на старт! (правую руку вверх) </w:t>
      </w:r>
    </w:p>
    <w:p w14:paraId="503E5520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Включить мотор!  </w:t>
      </w:r>
    </w:p>
    <w:p w14:paraId="33A517B2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Есть включить мотор! (вращающиеся движения рук около груди) </w:t>
      </w:r>
    </w:p>
    <w:p w14:paraId="5654A1F1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- Начать отсчет времени! </w:t>
      </w:r>
    </w:p>
    <w:p w14:paraId="7FC05E57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- 5, 4, 3, 2, 1 - Пуск! (аплодисменты)</w:t>
      </w:r>
    </w:p>
    <w:p w14:paraId="1740FAE6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</w:t>
      </w:r>
      <w:r>
        <w:rPr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-RU" w:eastAsia="zh-CN" w:bidi="ar"/>
        </w:rPr>
        <w:t>А пока вы держете путь в космос</w:t>
      </w:r>
      <w:r>
        <w:rPr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>, пос</w:t>
      </w:r>
      <w:r>
        <w:rPr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-RU" w:eastAsia="zh-CN" w:bidi="ar"/>
        </w:rPr>
        <w:t>мотрите мультфильм</w:t>
      </w:r>
      <w:r>
        <w:rPr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Style w:val="153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об истории развития космонавтики. </w:t>
      </w:r>
    </w:p>
    <w:p w14:paraId="4EC58377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/>
          <w:color w:val="000000"/>
          <w:kern w:val="2"/>
          <w:sz w:val="24"/>
          <w:szCs w:val="24"/>
          <w:shd w:val="clear" w:fill="FFFFFF"/>
          <w:lang w:val="ru" w:eastAsia="zh-CN"/>
        </w:rPr>
      </w:pPr>
      <w:r>
        <w:rPr>
          <w:rFonts w:hint="default" w:ascii="Times New Roman" w:hAnsi="Times New Roman" w:eastAsia="Lucida Sans Unicode"/>
          <w:color w:val="000000"/>
          <w:kern w:val="2"/>
          <w:sz w:val="24"/>
          <w:szCs w:val="24"/>
          <w:shd w:val="clear" w:fill="FFFFFF"/>
          <w:lang w:val="ru" w:eastAsia="zh-CN"/>
        </w:rPr>
        <w:fldChar w:fldCharType="begin"/>
      </w:r>
      <w:r>
        <w:rPr>
          <w:rFonts w:hint="default" w:ascii="Times New Roman" w:hAnsi="Times New Roman" w:eastAsia="Lucida Sans Unicode"/>
          <w:color w:val="000000"/>
          <w:kern w:val="2"/>
          <w:sz w:val="24"/>
          <w:szCs w:val="24"/>
          <w:shd w:val="clear" w:fill="FFFFFF"/>
          <w:lang w:val="ru" w:eastAsia="zh-CN"/>
        </w:rPr>
        <w:instrText xml:space="preserve"> HYPERLINK "https://rutube.ru/video/9cad57f6bb3e004136d1f6b8f7d0225f/?r=wd" </w:instrText>
      </w:r>
      <w:r>
        <w:rPr>
          <w:rFonts w:hint="default" w:ascii="Times New Roman" w:hAnsi="Times New Roman" w:eastAsia="Lucida Sans Unicode"/>
          <w:color w:val="000000"/>
          <w:kern w:val="2"/>
          <w:sz w:val="24"/>
          <w:szCs w:val="24"/>
          <w:shd w:val="clear" w:fill="FFFFFF"/>
          <w:lang w:val="ru" w:eastAsia="zh-CN"/>
        </w:rPr>
        <w:fldChar w:fldCharType="separate"/>
      </w:r>
      <w:r>
        <w:rPr>
          <w:rStyle w:val="14"/>
          <w:rFonts w:hint="default" w:ascii="Times New Roman" w:hAnsi="Times New Roman" w:eastAsia="Lucida Sans Unicode"/>
          <w:kern w:val="2"/>
          <w:sz w:val="24"/>
          <w:szCs w:val="24"/>
          <w:shd w:val="clear" w:fill="FFFFFF"/>
          <w:lang w:val="ru" w:eastAsia="zh-CN"/>
        </w:rPr>
        <w:t>https://rutube.ru/video/9cad57f6bb3e004136d1f6b8f7d0225f/?r=wd</w:t>
      </w:r>
      <w:r>
        <w:rPr>
          <w:rFonts w:hint="default" w:ascii="Times New Roman" w:hAnsi="Times New Roman" w:eastAsia="Lucida Sans Unicode"/>
          <w:color w:val="000000"/>
          <w:kern w:val="2"/>
          <w:sz w:val="24"/>
          <w:szCs w:val="24"/>
          <w:shd w:val="clear" w:fill="FFFFFF"/>
          <w:lang w:val="ru" w:eastAsia="zh-CN"/>
        </w:rPr>
        <w:fldChar w:fldCharType="end"/>
      </w:r>
    </w:p>
    <w:p w14:paraId="7956CE59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Освоение космоса началось с создания первых ракет, которые стали доставлять в космос спутники. </w:t>
      </w:r>
    </w:p>
    <w:p w14:paraId="26CC3774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Посмотрите первый искусственный спутник Земли, который был запущен 4 октября 1957 года.</w:t>
      </w:r>
    </w:p>
    <w:p w14:paraId="5942176B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eastAsia="SimSun" w:cs="Arial"/>
          <w:i w:val="0"/>
          <w:iCs w:val="0"/>
          <w:caps w:val="0"/>
          <w:color w:val="000000"/>
          <w:spacing w:val="0"/>
          <w:sz w:val="27"/>
          <w:szCs w:val="27"/>
          <w:lang w:val="ru" w:eastAsia="zh-CN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</w:rPr>
        <w:instrText xml:space="preserve"> HYPERLINK "https://ok.ru/video/1121131367086"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</w:rPr>
        <w:fldChar w:fldCharType="separate"/>
      </w:r>
      <w:r>
        <w:rPr>
          <w:rStyle w:val="20"/>
          <w:rFonts w:hint="default" w:ascii="Times New Roman" w:hAnsi="Times New Roman" w:eastAsia="SimSun" w:cs="Times New Roman"/>
          <w:i w:val="0"/>
          <w:iCs w:val="0"/>
          <w:caps w:val="0"/>
          <w:spacing w:val="0"/>
          <w:sz w:val="24"/>
          <w:szCs w:val="24"/>
        </w:rPr>
        <w:t>https://ok.ru/video/1121131367086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</w:rPr>
        <w:fldChar w:fldCharType="end"/>
      </w:r>
    </w:p>
    <w:p w14:paraId="26D5EFF3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3 ноября 1957 с космодрома стартовал спутник с пассажиром на борту. </w:t>
      </w:r>
    </w:p>
    <w:p w14:paraId="7AE0AAA8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/>
          <w:kern w:val="2"/>
          <w:sz w:val="24"/>
          <w:szCs w:val="24"/>
          <w:lang w:val="ru" w:eastAsia="zh-CN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Это была собака Лайка. Этот полет показал, что в космос может полететь живое существо. </w:t>
      </w:r>
    </w:p>
    <w:p w14:paraId="6B71DF55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В 1960 году решили это мнение подтвердить и отправили Белку и Стрелку. </w:t>
      </w:r>
    </w:p>
    <w:p w14:paraId="3AFB86FB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Они благополучно вернулись на Землю.</w:t>
      </w:r>
    </w:p>
    <w:p w14:paraId="70331BA7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spacing w:val="0"/>
          <w:sz w:val="24"/>
          <w:szCs w:val="24"/>
          <w:shd w:val="clear" w:fill="FFFFFF"/>
          <w:lang w:val="ru" w:eastAsia="zh-CN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spacing w:val="0"/>
          <w:sz w:val="24"/>
          <w:szCs w:val="24"/>
          <w:shd w:val="clear" w:fill="FFFFFF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spacing w:val="0"/>
          <w:sz w:val="24"/>
          <w:szCs w:val="24"/>
          <w:shd w:val="clear" w:fill="FFFFFF"/>
        </w:rPr>
        <w:instrText xml:space="preserve"> HYPERLINK "https://dzen.ru/video/watch/66c32c6cad537a7e17ee7e56?share_to=link"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spacing w:val="0"/>
          <w:sz w:val="24"/>
          <w:szCs w:val="24"/>
          <w:shd w:val="clear" w:fill="FFFFFF"/>
        </w:rPr>
        <w:fldChar w:fldCharType="separate"/>
      </w:r>
      <w:r>
        <w:rPr>
          <w:rStyle w:val="20"/>
          <w:rFonts w:hint="default" w:ascii="Times New Roman" w:hAnsi="Times New Roman" w:eastAsia="SimSun" w:cs="Times New Roman"/>
          <w:i w:val="0"/>
          <w:iCs w:val="0"/>
          <w:caps w:val="0"/>
          <w:spacing w:val="0"/>
          <w:sz w:val="24"/>
          <w:szCs w:val="24"/>
          <w:shd w:val="clear" w:fill="FFFFFF"/>
        </w:rPr>
        <w:t>https://dzen.ru/video/watch/66c32c6cad537a7e17ee7e56?share_to=link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spacing w:val="0"/>
          <w:sz w:val="24"/>
          <w:szCs w:val="24"/>
          <w:shd w:val="clear" w:fill="FFFFFF"/>
        </w:rPr>
        <w:fldChar w:fldCharType="end"/>
      </w:r>
    </w:p>
    <w:p w14:paraId="3AC15236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  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Но вот пришло время проверить, а может ли человек полететь в космос? </w:t>
      </w:r>
    </w:p>
    <w:p w14:paraId="2F8822AF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- А как называют людей, которые летают в космос? (Космонавтами)</w:t>
      </w:r>
    </w:p>
    <w:p w14:paraId="7280C733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- Каким  должен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>быть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будущий  космонавт?  </w:t>
      </w:r>
    </w:p>
    <w:p w14:paraId="714FD8A9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" w:eastAsia="zh-CN" w:bidi="ar"/>
        </w:rPr>
        <w:t xml:space="preserve">  (смел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-RU" w:eastAsia="zh-CN" w:bidi="ar"/>
        </w:rPr>
        <w:t>ы</w:t>
      </w:r>
      <w:r>
        <w:rPr>
          <w:rFonts w:hint="default" w:eastAsia="Lucida Sans Unicode" w:cs="Times New Roman"/>
          <w:i/>
          <w:iCs w:val="0"/>
          <w:kern w:val="2"/>
          <w:sz w:val="24"/>
          <w:szCs w:val="24"/>
          <w:lang w:val="ru-RU" w:eastAsia="zh-CN" w:bidi="ar"/>
        </w:rPr>
        <w:t>м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" w:eastAsia="zh-CN" w:bidi="ar"/>
        </w:rPr>
        <w:t>, ловк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-RU" w:eastAsia="zh-CN" w:bidi="ar"/>
        </w:rPr>
        <w:t>и</w:t>
      </w:r>
      <w:r>
        <w:rPr>
          <w:rFonts w:hint="default" w:eastAsia="Lucida Sans Unicode" w:cs="Times New Roman"/>
          <w:i/>
          <w:iCs w:val="0"/>
          <w:kern w:val="2"/>
          <w:sz w:val="24"/>
          <w:szCs w:val="24"/>
          <w:lang w:val="ru-RU" w:eastAsia="zh-CN" w:bidi="ar"/>
        </w:rPr>
        <w:t>м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" w:eastAsia="zh-CN" w:bidi="ar"/>
        </w:rPr>
        <w:t>, внимательн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-RU" w:eastAsia="zh-CN" w:bidi="ar"/>
        </w:rPr>
        <w:t>ы</w:t>
      </w:r>
      <w:r>
        <w:rPr>
          <w:rFonts w:hint="default" w:eastAsia="Lucida Sans Unicode" w:cs="Times New Roman"/>
          <w:i/>
          <w:iCs w:val="0"/>
          <w:kern w:val="2"/>
          <w:sz w:val="24"/>
          <w:szCs w:val="24"/>
          <w:lang w:val="ru-RU" w:eastAsia="zh-CN" w:bidi="ar"/>
        </w:rPr>
        <w:t>м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" w:eastAsia="zh-CN" w:bidi="ar"/>
        </w:rPr>
        <w:t xml:space="preserve">, 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-RU" w:eastAsia="zh-CN" w:bidi="ar"/>
        </w:rPr>
        <w:t xml:space="preserve">с 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" w:eastAsia="zh-CN" w:bidi="ar"/>
        </w:rPr>
        <w:t>крепк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-RU" w:eastAsia="zh-CN" w:bidi="ar"/>
        </w:rPr>
        <w:t xml:space="preserve">им 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" w:eastAsia="zh-CN" w:bidi="ar"/>
        </w:rPr>
        <w:t>здоровье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-RU" w:eastAsia="zh-CN" w:bidi="ar"/>
        </w:rPr>
        <w:t>м</w:t>
      </w:r>
      <w:r>
        <w:rPr>
          <w:rFonts w:hint="default" w:ascii="Times New Roman" w:hAnsi="Times New Roman" w:eastAsia="Lucida Sans Unicode" w:cs="Times New Roman"/>
          <w:i/>
          <w:iCs w:val="0"/>
          <w:kern w:val="2"/>
          <w:sz w:val="24"/>
          <w:szCs w:val="24"/>
          <w:lang w:val="ru" w:eastAsia="zh-CN" w:bidi="ar"/>
        </w:rPr>
        <w:t>)</w:t>
      </w:r>
    </w:p>
    <w:p w14:paraId="0E8223F6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- Кто был первым человеком, покорившим космос? (Ответы детей)</w:t>
      </w:r>
    </w:p>
    <w:p w14:paraId="6A8D513E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Космонавт Юрий Алексеевич Гагарин (портрет висит на доске) совершил на космическом корабле полный оборот вокруг  Земли за 108 минут (1ч. 48 мин.). Это было огромное событие в нашей стране. Его имя знает весь мир, так он проложил дорогу в космос. О нем писали стихи, сочиняли песни, снимали фильмы. </w:t>
      </w:r>
    </w:p>
    <w:p w14:paraId="67497000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</w:pP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-Кто из вас знает, когда впервые Ю.А.Гагарин полетел в космос?</w:t>
      </w:r>
    </w:p>
    <w:p w14:paraId="3BD6334D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Совершил свой полет в космос Ю. Гагарин 12 апреля 1961 года. С тех пор этот день является праздником в честь летчиков, космонавтов, конструкторов, которые создают ракеты, космические корабли, без которых невозможно было бы освоить космос.</w:t>
      </w:r>
    </w:p>
    <w:p w14:paraId="203EAE1A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color w:val="0000FF"/>
          <w:kern w:val="2"/>
          <w:sz w:val="24"/>
          <w:szCs w:val="24"/>
          <w:lang w:val="ru" w:eastAsia="zh-CN" w:bidi="ar"/>
        </w:rPr>
        <w:t>-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 xml:space="preserve">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А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 xml:space="preserve"> втор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ым человеком,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 xml:space="preserve"> соверши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вшим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 xml:space="preserve"> полет в космос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 был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 xml:space="preserve">Титов Герман  Степанович. </w:t>
      </w:r>
    </w:p>
    <w:p w14:paraId="3DED9B05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 xml:space="preserve">Этот человек является самым молодым космонавтом, побывавшим в космосе. </w:t>
      </w:r>
    </w:p>
    <w:p w14:paraId="5BFC7E39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</w:pP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 xml:space="preserve">В возрасте 25 лет он совершил полет. Он был в космосе более суток. </w:t>
      </w:r>
    </w:p>
    <w:p w14:paraId="4AF185F7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>Эти космонавты летали в космос на ракете, ракету не покидали. Но был человек, который первым вышел в открытый космос.</w:t>
      </w:r>
    </w:p>
    <w:p w14:paraId="2E666F91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>- А знаете ли вы имя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 этого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 xml:space="preserve"> человека? </w:t>
      </w:r>
    </w:p>
    <w:p w14:paraId="09F36F44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</w:pPr>
      <w:r>
        <w:rPr>
          <w:rFonts w:hint="default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>Первый выход в открытый космос совершён Алексеем Леоновым 18 марта 1965 года с борта космического корабля «Восход-2».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 В этом году мы отмечаем 60</w:t>
      </w:r>
      <w:r>
        <w:rPr>
          <w:rFonts w:hint="default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летие </w:t>
      </w:r>
      <w:r>
        <w:rPr>
          <w:rFonts w:hint="default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выхода А.А.Леонова в открытый космос. </w:t>
      </w:r>
    </w:p>
    <w:p w14:paraId="1B395FFB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eastAsia="Lucida Sans Unicode"/>
          <w:color w:val="auto"/>
          <w:kern w:val="2"/>
          <w:sz w:val="24"/>
          <w:szCs w:val="24"/>
          <w:lang w:val="ru-RU" w:eastAsia="zh-CN"/>
        </w:rPr>
      </w:pPr>
      <w:r>
        <w:rPr>
          <w:rFonts w:hint="default" w:eastAsia="Lucida Sans Unicode"/>
          <w:color w:val="auto"/>
          <w:kern w:val="2"/>
          <w:sz w:val="24"/>
          <w:szCs w:val="24"/>
          <w:lang w:val="ru-RU" w:eastAsia="zh-CN"/>
        </w:rPr>
        <w:t>(смотреть с 1.01 минуты)</w:t>
      </w:r>
    </w:p>
    <w:p w14:paraId="69A71818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/>
          <w:color w:val="0000FF"/>
          <w:kern w:val="2"/>
          <w:sz w:val="24"/>
          <w:szCs w:val="24"/>
          <w:lang w:val="ru" w:eastAsia="zh-CN"/>
        </w:rPr>
      </w:pPr>
      <w:r>
        <w:rPr>
          <w:rFonts w:hint="default" w:ascii="Times New Roman" w:hAnsi="Times New Roman" w:eastAsia="Lucida Sans Unicode"/>
          <w:color w:val="0000FF"/>
          <w:kern w:val="2"/>
          <w:sz w:val="24"/>
          <w:szCs w:val="24"/>
          <w:lang w:val="ru" w:eastAsia="zh-CN"/>
        </w:rPr>
        <w:fldChar w:fldCharType="begin"/>
      </w:r>
      <w:r>
        <w:rPr>
          <w:rFonts w:hint="default" w:ascii="Times New Roman" w:hAnsi="Times New Roman" w:eastAsia="Lucida Sans Unicode"/>
          <w:color w:val="0000FF"/>
          <w:kern w:val="2"/>
          <w:sz w:val="24"/>
          <w:szCs w:val="24"/>
          <w:lang w:val="ru" w:eastAsia="zh-CN"/>
        </w:rPr>
        <w:instrText xml:space="preserve"> HYPERLINK "https://rutube.ru/video/f3648b388214e029704c805eae0e2da6/?r=wd" </w:instrText>
      </w:r>
      <w:r>
        <w:rPr>
          <w:rFonts w:hint="default" w:ascii="Times New Roman" w:hAnsi="Times New Roman" w:eastAsia="Lucida Sans Unicode"/>
          <w:color w:val="0000FF"/>
          <w:kern w:val="2"/>
          <w:sz w:val="24"/>
          <w:szCs w:val="24"/>
          <w:lang w:val="ru" w:eastAsia="zh-CN"/>
        </w:rPr>
        <w:fldChar w:fldCharType="separate"/>
      </w:r>
      <w:r>
        <w:rPr>
          <w:rStyle w:val="20"/>
          <w:rFonts w:hint="default" w:ascii="Times New Roman" w:hAnsi="Times New Roman" w:eastAsia="Lucida Sans Unicode"/>
          <w:kern w:val="2"/>
          <w:sz w:val="24"/>
          <w:szCs w:val="24"/>
          <w:lang w:val="ru" w:eastAsia="zh-CN"/>
        </w:rPr>
        <w:t>https://rutube.ru/video/f3648b388214e029704c805eae0e2da6/?r=wd</w:t>
      </w:r>
      <w:r>
        <w:rPr>
          <w:rFonts w:hint="default" w:ascii="Times New Roman" w:hAnsi="Times New Roman" w:eastAsia="Lucida Sans Unicode"/>
          <w:color w:val="0000FF"/>
          <w:kern w:val="2"/>
          <w:sz w:val="24"/>
          <w:szCs w:val="24"/>
          <w:lang w:val="ru" w:eastAsia="zh-CN"/>
        </w:rPr>
        <w:fldChar w:fldCharType="end"/>
      </w:r>
    </w:p>
    <w:p w14:paraId="24B4F932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eastAsia="Lucida Sans Unicode" w:cs="Times New Roman"/>
          <w:color w:val="auto"/>
          <w:kern w:val="2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-RU" w:eastAsia="zh-CN" w:bidi="ar"/>
        </w:rPr>
        <w:t>-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>Без специального оборудования человеку в космосе не выжить. Для космонавта создана</w:t>
      </w:r>
      <w:r>
        <w:rPr>
          <w:rFonts w:hint="default" w:eastAsia="Lucida Sans Unicode" w:cs="Times New Roman"/>
          <w:color w:val="auto"/>
          <w:kern w:val="2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Lucida Sans Unicode" w:cs="Times New Roman"/>
          <w:color w:val="auto"/>
          <w:kern w:val="2"/>
          <w:sz w:val="24"/>
          <w:szCs w:val="24"/>
          <w:lang w:val="ru" w:eastAsia="zh-CN" w:bidi="ar"/>
        </w:rPr>
        <w:t xml:space="preserve">специальная одежда. </w:t>
      </w:r>
      <w:r>
        <w:rPr>
          <w:rFonts w:hint="default" w:eastAsia="Lucida Sans Unicode" w:cs="Times New Roman"/>
          <w:color w:val="auto"/>
          <w:kern w:val="2"/>
          <w:sz w:val="24"/>
          <w:szCs w:val="24"/>
          <w:lang w:val="ru-RU" w:eastAsia="zh-CN" w:bidi="ar"/>
        </w:rPr>
        <w:t>Кто знает как называется такая одежда?(Скафандр)</w:t>
      </w:r>
    </w:p>
    <w:p w14:paraId="1B7A29F8">
      <w:pPr>
        <w:keepNext w:val="0"/>
        <w:keepLines w:val="0"/>
        <w:widowControl w:val="0"/>
        <w:suppressLineNumbers w:val="0"/>
        <w:shd w:val="clear" w:fill="FFFFFF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shd w:val="clear" w:fill="FFFFFF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shd w:val="clear" w:fill="FFFFFF"/>
          <w:lang w:val="ru" w:eastAsia="zh-CN" w:bidi="ar"/>
        </w:rPr>
        <w:t xml:space="preserve">Выходя в открытый космос, космонавт надевает скафандр, который защищает его и позволяет ему дышать.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Скафандр  имеет  свою  систему  подачи  воздуха. Если  к  нему подключить  автономную  систему дыхания, то  человек может  выходить в открытый космос.  Эта система находится  в ранце.  Надевают его  за  спину, как  и  ваши портфели, только весит такой ранец около сорока килограммов.</w:t>
      </w:r>
    </w:p>
    <w:p w14:paraId="26E91560">
      <w:pPr>
        <w:keepNext w:val="0"/>
        <w:keepLines w:val="0"/>
        <w:widowControl w:val="0"/>
        <w:suppressLineNumbers w:val="0"/>
        <w:shd w:val="clear" w:fill="FFFFFF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shd w:val="clear" w:fill="FFFFFF"/>
          <w:lang w:val="ru" w:eastAsia="zh-CN" w:bidi="ar"/>
        </w:rPr>
        <w:t xml:space="preserve">В космосе всё не так, как на Земле. Ведь там нет воздуха, люди и предметы не имеют веса, все что не закреплено - все летает.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Но при невесомости этот вес совсем не ощущается. Например, в невесомости, когда человек спит, кровать не нужна. Уснуть можно где угодно и в любом положении: сидя, стоя, вися вниз головой. Бока не отлежишь, не онемеет рука.  </w:t>
      </w:r>
      <w:r>
        <w:rPr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(Слайд).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 Но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все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 же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 у космонавтов есть спальные места. Они нужны для того, чтобы во время сна космонавт не плавал по кабине, как сонная рыба, и не натыкался на разные предметы. Когда космонавты ложатся спать, они пристёгивают свои спальные мешки специальными креплениями к стене.  </w:t>
      </w:r>
    </w:p>
    <w:p w14:paraId="690B66DC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Style w:val="156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>-</w:t>
      </w:r>
      <w:r>
        <w:rPr>
          <w:rStyle w:val="156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-RU" w:eastAsia="zh-CN" w:bidi="ar"/>
        </w:rPr>
        <w:t>В</w:t>
      </w:r>
      <w:r>
        <w:rPr>
          <w:rStyle w:val="160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Style w:val="156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космосе </w:t>
      </w:r>
      <w:r>
        <w:rPr>
          <w:rStyle w:val="160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Style w:val="156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надо </w:t>
      </w:r>
      <w:r>
        <w:rPr>
          <w:rStyle w:val="160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Style w:val="156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уметь </w:t>
      </w:r>
      <w:r>
        <w:rPr>
          <w:rStyle w:val="160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Style w:val="156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еще </w:t>
      </w:r>
      <w:r>
        <w:rPr>
          <w:rStyle w:val="160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Style w:val="156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и </w:t>
      </w:r>
      <w:r>
        <w:rPr>
          <w:rStyle w:val="160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Style w:val="156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правильно </w:t>
      </w:r>
      <w:r>
        <w:rPr>
          <w:rStyle w:val="160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Style w:val="156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>кушать!</w:t>
      </w:r>
    </w:p>
    <w:p w14:paraId="1201AF3B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Поэтому для космонавтов создана специальная еда. Бульон в тюбике, в каком </w:t>
      </w:r>
    </w:p>
    <w:p w14:paraId="50B246C2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>Поэтому</w:t>
      </w:r>
      <w:r>
        <w:rPr>
          <w:rStyle w:val="153"/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Fonts w:hint="default" w:ascii="Times New Roman" w:hAnsi="Times New Roman" w:eastAsia="Lucida Sans Unicode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>для космонавтов создана специальная еда. Бульон в тюбике, в каком</w:t>
      </w:r>
      <w:r>
        <w:rPr>
          <w:rFonts w:hint="default" w:ascii="Times New Roman" w:hAnsi="Times New Roman" w:eastAsia="ff3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обычно</w:t>
      </w:r>
    </w:p>
    <w:p w14:paraId="5C0D2FF1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бывает зубная паста, шоколад в тюбике, чай в тюбике – так питались в космосе </w:t>
      </w:r>
    </w:p>
    <w:p w14:paraId="301B7195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раньше. Сейчас в каждую космическую экспедицию отправляются не только тюбики с </w:t>
      </w:r>
    </w:p>
    <w:p w14:paraId="4023E70C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продуктами, но и свежие фрукты, в том числе киви, апельсины, яблоки. </w:t>
      </w:r>
    </w:p>
    <w:p w14:paraId="028D4E86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А еще в полет отправляется лаваш – белый хлеб в виде большой плоской лепешки. Он не крошится и не так быстро черствеет, как хлеб. Когда экипаж станции проводит в космосе по полгода, свежий лаваш или кусочек яблока поднимают настроение. </w:t>
      </w:r>
    </w:p>
    <w:p w14:paraId="792AAF47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</w:pP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Физкультминутка</w:t>
      </w:r>
    </w:p>
    <w:p w14:paraId="4F6C115C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Lucida Sans Unicode"/>
          <w:b/>
          <w:bCs w:val="0"/>
          <w:kern w:val="2"/>
          <w:sz w:val="24"/>
          <w:szCs w:val="24"/>
          <w:lang w:val="ru" w:eastAsia="zh-CN"/>
        </w:rPr>
      </w:pPr>
      <w:r>
        <w:rPr>
          <w:rFonts w:hint="default" w:ascii="Times New Roman" w:hAnsi="Times New Roman" w:eastAsia="Lucida Sans Unicode"/>
          <w:b/>
          <w:bCs w:val="0"/>
          <w:kern w:val="2"/>
          <w:sz w:val="24"/>
          <w:szCs w:val="24"/>
          <w:lang w:val="ru" w:eastAsia="zh-CN"/>
        </w:rPr>
        <w:fldChar w:fldCharType="begin"/>
      </w:r>
      <w:r>
        <w:rPr>
          <w:rFonts w:hint="default" w:ascii="Times New Roman" w:hAnsi="Times New Roman" w:eastAsia="Lucida Sans Unicode"/>
          <w:b/>
          <w:bCs w:val="0"/>
          <w:kern w:val="2"/>
          <w:sz w:val="24"/>
          <w:szCs w:val="24"/>
          <w:lang w:val="ru" w:eastAsia="zh-CN"/>
        </w:rPr>
        <w:instrText xml:space="preserve"> HYPERLINK "https://vk.com/video-163452472_456239613" </w:instrText>
      </w:r>
      <w:r>
        <w:rPr>
          <w:rFonts w:hint="default" w:ascii="Times New Roman" w:hAnsi="Times New Roman" w:eastAsia="Lucida Sans Unicode"/>
          <w:b/>
          <w:bCs w:val="0"/>
          <w:kern w:val="2"/>
          <w:sz w:val="24"/>
          <w:szCs w:val="24"/>
          <w:lang w:val="ru" w:eastAsia="zh-CN"/>
        </w:rPr>
        <w:fldChar w:fldCharType="separate"/>
      </w:r>
      <w:r>
        <w:rPr>
          <w:rStyle w:val="14"/>
          <w:rFonts w:hint="default" w:ascii="Times New Roman" w:hAnsi="Times New Roman" w:eastAsia="Lucida Sans Unicode"/>
          <w:b/>
          <w:bCs w:val="0"/>
          <w:kern w:val="2"/>
          <w:sz w:val="24"/>
          <w:szCs w:val="24"/>
          <w:lang w:val="ru" w:eastAsia="zh-CN"/>
        </w:rPr>
        <w:t>https://vk.com/video-163452472_456239613</w:t>
      </w:r>
      <w:r>
        <w:rPr>
          <w:rFonts w:hint="default" w:ascii="Times New Roman" w:hAnsi="Times New Roman" w:eastAsia="Lucida Sans Unicode"/>
          <w:b/>
          <w:bCs w:val="0"/>
          <w:kern w:val="2"/>
          <w:sz w:val="24"/>
          <w:szCs w:val="24"/>
          <w:lang w:val="ru" w:eastAsia="zh-CN"/>
        </w:rPr>
        <w:fldChar w:fldCharType="end"/>
      </w:r>
    </w:p>
    <w:p w14:paraId="59A206A0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Путешествие продолжается.</w:t>
      </w:r>
      <w:r>
        <w:rPr>
          <w:rFonts w:hint="default" w:ascii="Times New Roman" w:hAnsi="Times New Roman" w:eastAsia="ff4" w:cs="Times New Roman"/>
          <w:color w:val="000000"/>
          <w:kern w:val="2"/>
          <w:sz w:val="24"/>
          <w:szCs w:val="24"/>
          <w:shd w:val="clear" w:fill="FFFFFF"/>
          <w:lang w:val="ru" w:eastAsia="zh-CN" w:bidi="ar"/>
        </w:rPr>
        <w:t xml:space="preserve"> </w:t>
      </w:r>
    </w:p>
    <w:p w14:paraId="30FAFEFA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b/>
          <w:bCs w:val="0"/>
          <w:color w:val="000000"/>
          <w:kern w:val="2"/>
          <w:sz w:val="24"/>
          <w:szCs w:val="24"/>
          <w:shd w:val="clear" w:fill="FFFFFF"/>
          <w:lang w:val="ru" w:eastAsia="zh-CN" w:bidi="ar"/>
        </w:rPr>
        <w:t>Конкурс «Найди 10 отличий»</w:t>
      </w:r>
      <w:r>
        <w:rPr>
          <w:rFonts w:hint="default" w:ascii="Times New Roman" w:hAnsi="Times New Roman" w:eastAsia="Lucida Sans Unicode" w:cs="Times New Roman"/>
          <w:b/>
          <w:bCs w:val="0"/>
          <w:color w:val="000000"/>
          <w:kern w:val="2"/>
          <w:sz w:val="24"/>
          <w:szCs w:val="24"/>
          <w:shd w:val="clear" w:fill="FFFFFF"/>
          <w:lang w:val="ru-RU" w:eastAsia="zh-CN" w:bidi="ar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Ребятам выдаются 2 картинки, в которых надо найти 10 отличий одной картинки от другой. </w:t>
      </w:r>
    </w:p>
    <w:p w14:paraId="406998BB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Рефлексия.</w:t>
      </w:r>
      <w:r>
        <w:rPr>
          <w:rFonts w:hint="default" w:eastAsia="Lucida Sans Unicode" w:cs="Times New Roman"/>
          <w:b/>
          <w:bCs w:val="0"/>
          <w:kern w:val="2"/>
          <w:sz w:val="24"/>
          <w:szCs w:val="24"/>
          <w:lang w:val="ru-RU" w:eastAsia="zh-CN" w:bidi="ar"/>
        </w:rPr>
        <w:t xml:space="preserve">  </w:t>
      </w:r>
      <w:r>
        <w:rPr>
          <w:rStyle w:val="19"/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Кроссворд</w:t>
      </w:r>
    </w:p>
    <w:p w14:paraId="1306002C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- Пришло время разгадать «Космический кроссворд».</w:t>
      </w:r>
    </w:p>
    <w:tbl>
      <w:tblPr>
        <w:tblStyle w:val="118"/>
        <w:tblW w:w="11505" w:type="dxa"/>
        <w:tblInd w:w="-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0"/>
        <w:gridCol w:w="4755"/>
      </w:tblGrid>
      <w:tr w14:paraId="27C06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1" w:hRule="atLeast"/>
        </w:trPr>
        <w:tc>
          <w:tcPr>
            <w:tcW w:w="6750" w:type="dxa"/>
          </w:tcPr>
          <w:p w14:paraId="11F72D3C">
            <w:pPr>
              <w:pStyle w:val="90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" w:eastAsia="zh-CN" w:bidi="ar"/>
              </w:rPr>
            </w:pPr>
            <w:r>
              <w:rPr>
                <w:rStyle w:val="19"/>
                <w:rFonts w:hint="default" w:ascii="Times New Roman" w:hAnsi="Times New Roman" w:eastAsia="Lucida Sans Unicode" w:cs="Times New Roman"/>
                <w:b/>
                <w:bCs w:val="0"/>
                <w:kern w:val="2"/>
                <w:sz w:val="24"/>
                <w:szCs w:val="24"/>
                <w:lang w:val="ru" w:eastAsia="zh-CN" w:bidi="ar"/>
              </w:rPr>
              <w:t>Вопросы к кроссворду:</w:t>
            </w:r>
          </w:p>
          <w:p w14:paraId="7F0621B1">
            <w:pPr>
              <w:pStyle w:val="90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"/>
              </w:rPr>
            </w:pPr>
            <w:r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lang w:val="ru" w:eastAsia="zh-CN" w:bidi="ar"/>
              </w:rPr>
              <w:t xml:space="preserve">1. </w:t>
            </w:r>
            <w:r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lang w:val="ru" w:eastAsia="zh-CN" w:bidi="ar"/>
              </w:rPr>
              <w:t>Небесное тело, которое светится. (Звезда)</w:t>
            </w:r>
            <w:r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lang w:val="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lang w:val="ru" w:eastAsia="zh-CN" w:bidi="ar"/>
              </w:rPr>
              <w:t>2. Звезда вокруг которой вращается Земля.( Солнце)</w:t>
            </w:r>
            <w:r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lang w:val="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lang w:val="ru" w:eastAsia="zh-CN" w:bidi="ar"/>
              </w:rPr>
              <w:t>3. Небесное тело, которое вращается вокруг звезды.(Планеты)</w:t>
            </w:r>
            <w:r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lang w:val="ru" w:eastAsia="zh-CN" w:bidi="ar"/>
              </w:rPr>
              <w:br w:type="textWrapping"/>
            </w:r>
            <w:r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lang w:val="ru" w:eastAsia="zh-CN" w:bidi="ar"/>
              </w:rPr>
              <w:t>4</w:t>
            </w:r>
            <w:r>
              <w:rPr>
                <w:rFonts w:hint="default" w:eastAsia="Lucida Sans Unicode" w:cs="Times New Roman"/>
                <w:color w:val="auto"/>
                <w:kern w:val="2"/>
                <w:sz w:val="24"/>
                <w:szCs w:val="24"/>
                <w:lang w:val="ru-RU" w:eastAsia="zh-CN" w:bidi="ar"/>
              </w:rPr>
              <w:t>.</w:t>
            </w:r>
            <w:r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shd w:val="clear" w:fill="FFFFFF"/>
                <w:lang w:val="ru" w:eastAsia="zh-CN" w:bidi="ar"/>
              </w:rPr>
              <w:t>Что мешает космонавту есть ложкой</w:t>
            </w:r>
            <w:r>
              <w:rPr>
                <w:rStyle w:val="153"/>
                <w:rFonts w:hint="default" w:ascii="Times New Roman" w:hAnsi="Times New Roman" w:eastAsia="Lucida Sans Unicode" w:cs="Times New Roman"/>
                <w:color w:val="auto"/>
                <w:spacing w:val="0"/>
                <w:kern w:val="2"/>
                <w:sz w:val="24"/>
                <w:szCs w:val="24"/>
                <w:shd w:val="clear" w:fill="FFFFFF"/>
                <w:lang w:val="ru" w:eastAsia="zh-CN" w:bidi="ar"/>
              </w:rPr>
              <w:t xml:space="preserve">. </w:t>
            </w:r>
            <w:r>
              <w:rPr>
                <w:rStyle w:val="158"/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shd w:val="clear" w:fill="FFFFFF"/>
                <w:lang w:val="ru" w:eastAsia="zh-CN" w:bidi="ar"/>
              </w:rPr>
              <w:t>(Невесомость</w:t>
            </w:r>
            <w:r>
              <w:rPr>
                <w:rStyle w:val="153"/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shd w:val="clear" w:fill="FFFFFF"/>
                <w:lang w:val="ru" w:eastAsia="zh-CN" w:bidi="ar"/>
              </w:rPr>
              <w:t>)</w:t>
            </w:r>
            <w:r>
              <w:rPr>
                <w:rStyle w:val="153"/>
                <w:rFonts w:hint="default" w:ascii="Times New Roman" w:hAnsi="Times New Roman" w:eastAsia="ff2" w:cs="Times New Roman"/>
                <w:color w:val="auto"/>
                <w:kern w:val="2"/>
                <w:sz w:val="24"/>
                <w:szCs w:val="24"/>
                <w:shd w:val="clear" w:fill="FFFFFF"/>
                <w:lang w:val="ru" w:eastAsia="zh-CN" w:bidi="ar"/>
              </w:rPr>
              <w:t xml:space="preserve"> </w:t>
            </w:r>
            <w:r>
              <w:rPr>
                <w:rStyle w:val="157"/>
                <w:rFonts w:hint="default" w:ascii="Times New Roman" w:hAnsi="Times New Roman" w:eastAsia="ff2" w:cs="Times New Roman"/>
                <w:color w:val="auto"/>
                <w:kern w:val="2"/>
                <w:sz w:val="24"/>
                <w:szCs w:val="24"/>
                <w:shd w:val="clear" w:fill="FFFFFF"/>
                <w:lang w:val="ru" w:eastAsia="zh-CN" w:bidi="ar"/>
              </w:rPr>
              <w:t xml:space="preserve"> </w:t>
            </w:r>
          </w:p>
          <w:p w14:paraId="0B6E2B96">
            <w:pPr>
              <w:pStyle w:val="90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/>
              <w:jc w:val="left"/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lang w:val="ru" w:eastAsia="zh-CN" w:bidi="ar"/>
              </w:rPr>
            </w:pPr>
            <w:r>
              <w:rPr>
                <w:rFonts w:hint="default" w:eastAsia="Lucida Sans Unicode" w:cs="Times New Roman"/>
                <w:color w:val="auto"/>
                <w:kern w:val="2"/>
                <w:sz w:val="24"/>
                <w:szCs w:val="24"/>
                <w:lang w:val="ru-RU" w:eastAsia="zh-CN" w:bidi="ar"/>
              </w:rPr>
              <w:t>5</w:t>
            </w:r>
            <w:r>
              <w:rPr>
                <w:rFonts w:hint="default" w:ascii="Times New Roman" w:hAnsi="Times New Roman" w:eastAsia="Lucida Sans Unicode" w:cs="Times New Roman"/>
                <w:color w:val="auto"/>
                <w:kern w:val="2"/>
                <w:sz w:val="24"/>
                <w:szCs w:val="24"/>
                <w:lang w:val="ru" w:eastAsia="zh-CN" w:bidi="ar"/>
              </w:rPr>
              <w:t>. Пространство, окружающее Землю, звезды. Планеты. (Космос)</w:t>
            </w:r>
          </w:p>
          <w:p w14:paraId="37B72877">
            <w:pPr>
              <w:pStyle w:val="90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/>
              <w:jc w:val="left"/>
              <w:rPr>
                <w:rFonts w:hint="default" w:eastAsia="Lucida Sans Unicode" w:cs="Times New Roman"/>
                <w:color w:val="auto"/>
                <w:kern w:val="2"/>
                <w:sz w:val="24"/>
                <w:szCs w:val="24"/>
                <w:lang w:val="ru-RU" w:eastAsia="zh-CN" w:bidi="ar"/>
              </w:rPr>
            </w:pPr>
            <w:r>
              <w:rPr>
                <w:rFonts w:hint="default" w:eastAsia="Lucida Sans Unicode" w:cs="Times New Roman"/>
                <w:color w:val="auto"/>
                <w:kern w:val="2"/>
                <w:sz w:val="24"/>
                <w:szCs w:val="24"/>
                <w:lang w:val="ru-RU" w:eastAsia="zh-CN" w:bidi="ar"/>
              </w:rPr>
              <w:t>6. Его не видим и не слышим,</w:t>
            </w:r>
          </w:p>
          <w:p w14:paraId="5B48C67B">
            <w:pPr>
              <w:pStyle w:val="90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vertAlign w:val="baseline"/>
                <w:lang w:val="ru" w:eastAsia="zh-CN" w:bidi="ar"/>
              </w:rPr>
            </w:pPr>
            <w:r>
              <w:rPr>
                <w:rFonts w:hint="default" w:eastAsia="Lucida Sans Unicode" w:cs="Times New Roman"/>
                <w:color w:val="auto"/>
                <w:kern w:val="2"/>
                <w:sz w:val="24"/>
                <w:szCs w:val="24"/>
                <w:lang w:val="ru-RU" w:eastAsia="zh-CN" w:bidi="ar"/>
              </w:rPr>
              <w:t xml:space="preserve"> Зато мы все всегда им дышим. (Воздух)</w:t>
            </w:r>
          </w:p>
        </w:tc>
        <w:tc>
          <w:tcPr>
            <w:tcW w:w="4755" w:type="dxa"/>
          </w:tcPr>
          <w:tbl>
            <w:tblPr>
              <w:tblStyle w:val="118"/>
              <w:tblpPr w:leftFromText="180" w:rightFromText="180" w:vertAnchor="text" w:horzAnchor="page" w:tblpX="336" w:tblpY="377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1"/>
              <w:gridCol w:w="346"/>
              <w:gridCol w:w="357"/>
              <w:gridCol w:w="346"/>
              <w:gridCol w:w="377"/>
              <w:gridCol w:w="346"/>
              <w:gridCol w:w="344"/>
              <w:gridCol w:w="346"/>
              <w:gridCol w:w="377"/>
              <w:gridCol w:w="346"/>
              <w:gridCol w:w="337"/>
              <w:gridCol w:w="326"/>
              <w:gridCol w:w="320"/>
            </w:tblGrid>
            <w:tr w14:paraId="7AFB079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</w:trPr>
              <w:tc>
                <w:tcPr>
                  <w:tcW w:w="311" w:type="dxa"/>
                </w:tcPr>
                <w:p w14:paraId="0F905108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0FDB3D92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П</w:t>
                  </w:r>
                </w:p>
              </w:tc>
              <w:tc>
                <w:tcPr>
                  <w:tcW w:w="334" w:type="dxa"/>
                  <w:shd w:val="clear" w:color="auto" w:fill="FFFF00"/>
                </w:tcPr>
                <w:p w14:paraId="3AE47C0B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Л</w:t>
                  </w:r>
                </w:p>
              </w:tc>
              <w:tc>
                <w:tcPr>
                  <w:tcW w:w="334" w:type="dxa"/>
                </w:tcPr>
                <w:p w14:paraId="369217F9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А</w:t>
                  </w:r>
                </w:p>
              </w:tc>
              <w:tc>
                <w:tcPr>
                  <w:tcW w:w="364" w:type="dxa"/>
                </w:tcPr>
                <w:p w14:paraId="0A2D3AC7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Н</w:t>
                  </w:r>
                </w:p>
              </w:tc>
              <w:tc>
                <w:tcPr>
                  <w:tcW w:w="334" w:type="dxa"/>
                </w:tcPr>
                <w:p w14:paraId="6837E66A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Е</w:t>
                  </w:r>
                </w:p>
              </w:tc>
              <w:tc>
                <w:tcPr>
                  <w:tcW w:w="331" w:type="dxa"/>
                </w:tcPr>
                <w:p w14:paraId="462EAB0F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Т</w:t>
                  </w:r>
                </w:p>
              </w:tc>
              <w:tc>
                <w:tcPr>
                  <w:tcW w:w="334" w:type="dxa"/>
                </w:tcPr>
                <w:p w14:paraId="3518CE38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А</w:t>
                  </w:r>
                </w:p>
              </w:tc>
              <w:tc>
                <w:tcPr>
                  <w:tcW w:w="364" w:type="dxa"/>
                </w:tcPr>
                <w:p w14:paraId="2535E71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1EE7E1F8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23" w:type="dxa"/>
                </w:tcPr>
                <w:p w14:paraId="7659F516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13" w:type="dxa"/>
                </w:tcPr>
                <w:p w14:paraId="0DCAD432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06" w:type="dxa"/>
                </w:tcPr>
                <w:p w14:paraId="53CAB0A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</w:tr>
            <w:tr w14:paraId="003B06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</w:trPr>
              <w:tc>
                <w:tcPr>
                  <w:tcW w:w="311" w:type="dxa"/>
                </w:tcPr>
                <w:p w14:paraId="08F966ED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З</w:t>
                  </w:r>
                </w:p>
              </w:tc>
              <w:tc>
                <w:tcPr>
                  <w:tcW w:w="334" w:type="dxa"/>
                </w:tcPr>
                <w:p w14:paraId="46A34611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В</w:t>
                  </w:r>
                </w:p>
              </w:tc>
              <w:tc>
                <w:tcPr>
                  <w:tcW w:w="334" w:type="dxa"/>
                  <w:shd w:val="clear" w:color="auto" w:fill="FFFF00"/>
                </w:tcPr>
                <w:p w14:paraId="005D8EBB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Е</w:t>
                  </w:r>
                </w:p>
              </w:tc>
              <w:tc>
                <w:tcPr>
                  <w:tcW w:w="334" w:type="dxa"/>
                </w:tcPr>
                <w:p w14:paraId="1750E079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З</w:t>
                  </w:r>
                </w:p>
              </w:tc>
              <w:tc>
                <w:tcPr>
                  <w:tcW w:w="364" w:type="dxa"/>
                </w:tcPr>
                <w:p w14:paraId="706F9571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Д</w:t>
                  </w:r>
                </w:p>
              </w:tc>
              <w:tc>
                <w:tcPr>
                  <w:tcW w:w="334" w:type="dxa"/>
                </w:tcPr>
                <w:p w14:paraId="096F2A6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А</w:t>
                  </w:r>
                </w:p>
              </w:tc>
              <w:tc>
                <w:tcPr>
                  <w:tcW w:w="331" w:type="dxa"/>
                </w:tcPr>
                <w:p w14:paraId="50E3257C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6233C8FA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64" w:type="dxa"/>
                </w:tcPr>
                <w:p w14:paraId="05621F25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  <w:shd w:val="clear" w:color="auto" w:fill="auto"/>
                  <w:vAlign w:val="top"/>
                </w:tcPr>
                <w:p w14:paraId="1030A9C3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left="0" w:leftChars="0" w:right="0" w:rightChars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  <w:vAlign w:val="top"/>
                </w:tcPr>
                <w:p w14:paraId="5B39918D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left="0" w:leftChars="0" w:right="0" w:rightChars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13" w:type="dxa"/>
                  <w:shd w:val="clear" w:color="auto" w:fill="auto"/>
                  <w:vAlign w:val="top"/>
                </w:tcPr>
                <w:p w14:paraId="4A0ABC6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left="0" w:leftChars="0" w:right="0" w:rightChars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06" w:type="dxa"/>
                  <w:shd w:val="clear" w:color="auto" w:fill="auto"/>
                  <w:vAlign w:val="top"/>
                </w:tcPr>
                <w:p w14:paraId="25353062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left="0" w:leftChars="0" w:right="0" w:rightChars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</w:tr>
            <w:tr w14:paraId="59B8C0F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</w:trPr>
              <w:tc>
                <w:tcPr>
                  <w:tcW w:w="311" w:type="dxa"/>
                </w:tcPr>
                <w:p w14:paraId="5524A3B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29E989D1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С</w:t>
                  </w:r>
                </w:p>
              </w:tc>
              <w:tc>
                <w:tcPr>
                  <w:tcW w:w="334" w:type="dxa"/>
                  <w:shd w:val="clear" w:color="auto" w:fill="FFFF00"/>
                </w:tcPr>
                <w:p w14:paraId="50A5E90F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О</w:t>
                  </w:r>
                </w:p>
              </w:tc>
              <w:tc>
                <w:tcPr>
                  <w:tcW w:w="334" w:type="dxa"/>
                </w:tcPr>
                <w:p w14:paraId="6FEB5CE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Л</w:t>
                  </w:r>
                </w:p>
              </w:tc>
              <w:tc>
                <w:tcPr>
                  <w:tcW w:w="364" w:type="dxa"/>
                </w:tcPr>
                <w:p w14:paraId="6A889573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Н</w:t>
                  </w:r>
                </w:p>
              </w:tc>
              <w:tc>
                <w:tcPr>
                  <w:tcW w:w="334" w:type="dxa"/>
                  <w:shd w:val="clear" w:color="auto" w:fill="auto"/>
                  <w:vAlign w:val="top"/>
                </w:tcPr>
                <w:p w14:paraId="71FAC4F9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left="0" w:leftChars="0" w:right="0" w:rightChars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Ц</w:t>
                  </w:r>
                </w:p>
              </w:tc>
              <w:tc>
                <w:tcPr>
                  <w:tcW w:w="331" w:type="dxa"/>
                  <w:shd w:val="clear" w:color="auto" w:fill="auto"/>
                  <w:vAlign w:val="top"/>
                </w:tcPr>
                <w:p w14:paraId="1D255782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left="0" w:leftChars="0" w:right="0" w:rightChars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Е</w:t>
                  </w:r>
                </w:p>
              </w:tc>
              <w:tc>
                <w:tcPr>
                  <w:tcW w:w="334" w:type="dxa"/>
                </w:tcPr>
                <w:p w14:paraId="25F53649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64" w:type="dxa"/>
                </w:tcPr>
                <w:p w14:paraId="25629DE1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3CE956BF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23" w:type="dxa"/>
                </w:tcPr>
                <w:p w14:paraId="77CF69B8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13" w:type="dxa"/>
                </w:tcPr>
                <w:p w14:paraId="2BF73415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06" w:type="dxa"/>
                </w:tcPr>
                <w:p w14:paraId="16B0E5C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</w:tr>
            <w:tr w14:paraId="5C540D0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</w:trPr>
              <w:tc>
                <w:tcPr>
                  <w:tcW w:w="311" w:type="dxa"/>
                </w:tcPr>
                <w:p w14:paraId="38E3627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1EF30351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  <w:shd w:val="clear" w:color="auto" w:fill="FFFF00"/>
                </w:tcPr>
                <w:p w14:paraId="4E66B766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Н</w:t>
                  </w:r>
                </w:p>
              </w:tc>
              <w:tc>
                <w:tcPr>
                  <w:tcW w:w="334" w:type="dxa"/>
                </w:tcPr>
                <w:p w14:paraId="645F6561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Е</w:t>
                  </w:r>
                </w:p>
              </w:tc>
              <w:tc>
                <w:tcPr>
                  <w:tcW w:w="364" w:type="dxa"/>
                </w:tcPr>
                <w:p w14:paraId="480A8CB3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В</w:t>
                  </w:r>
                </w:p>
              </w:tc>
              <w:tc>
                <w:tcPr>
                  <w:tcW w:w="334" w:type="dxa"/>
                </w:tcPr>
                <w:p w14:paraId="5D490C27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Е</w:t>
                  </w:r>
                </w:p>
              </w:tc>
              <w:tc>
                <w:tcPr>
                  <w:tcW w:w="331" w:type="dxa"/>
                </w:tcPr>
                <w:p w14:paraId="0F525C6A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С</w:t>
                  </w:r>
                </w:p>
              </w:tc>
              <w:tc>
                <w:tcPr>
                  <w:tcW w:w="334" w:type="dxa"/>
                </w:tcPr>
                <w:p w14:paraId="1AFC2D56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О</w:t>
                  </w:r>
                </w:p>
              </w:tc>
              <w:tc>
                <w:tcPr>
                  <w:tcW w:w="364" w:type="dxa"/>
                </w:tcPr>
                <w:p w14:paraId="173C5F87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М</w:t>
                  </w:r>
                </w:p>
              </w:tc>
              <w:tc>
                <w:tcPr>
                  <w:tcW w:w="334" w:type="dxa"/>
                </w:tcPr>
                <w:p w14:paraId="268E103F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О</w:t>
                  </w:r>
                </w:p>
              </w:tc>
              <w:tc>
                <w:tcPr>
                  <w:tcW w:w="323" w:type="dxa"/>
                </w:tcPr>
                <w:p w14:paraId="35CD0335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С</w:t>
                  </w:r>
                </w:p>
              </w:tc>
              <w:tc>
                <w:tcPr>
                  <w:tcW w:w="313" w:type="dxa"/>
                </w:tcPr>
                <w:p w14:paraId="3D947BE9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Т</w:t>
                  </w:r>
                </w:p>
              </w:tc>
              <w:tc>
                <w:tcPr>
                  <w:tcW w:w="306" w:type="dxa"/>
                </w:tcPr>
                <w:p w14:paraId="6FAE2A85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Ь</w:t>
                  </w:r>
                </w:p>
              </w:tc>
            </w:tr>
            <w:tr w14:paraId="2681AE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</w:trPr>
              <w:tc>
                <w:tcPr>
                  <w:tcW w:w="311" w:type="dxa"/>
                </w:tcPr>
                <w:p w14:paraId="4582935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6A0A5AE6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К</w:t>
                  </w:r>
                </w:p>
              </w:tc>
              <w:tc>
                <w:tcPr>
                  <w:tcW w:w="334" w:type="dxa"/>
                  <w:shd w:val="clear" w:color="auto" w:fill="FFFF00"/>
                </w:tcPr>
                <w:p w14:paraId="23497EBE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О</w:t>
                  </w:r>
                </w:p>
              </w:tc>
              <w:tc>
                <w:tcPr>
                  <w:tcW w:w="334" w:type="dxa"/>
                </w:tcPr>
                <w:p w14:paraId="7B306DD5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С</w:t>
                  </w:r>
                </w:p>
              </w:tc>
              <w:tc>
                <w:tcPr>
                  <w:tcW w:w="364" w:type="dxa"/>
                </w:tcPr>
                <w:p w14:paraId="351E4933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М</w:t>
                  </w:r>
                </w:p>
              </w:tc>
              <w:tc>
                <w:tcPr>
                  <w:tcW w:w="334" w:type="dxa"/>
                </w:tcPr>
                <w:p w14:paraId="778BE9A6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О</w:t>
                  </w:r>
                </w:p>
              </w:tc>
              <w:tc>
                <w:tcPr>
                  <w:tcW w:w="331" w:type="dxa"/>
                </w:tcPr>
                <w:p w14:paraId="2DFCD29A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С</w:t>
                  </w:r>
                </w:p>
              </w:tc>
              <w:tc>
                <w:tcPr>
                  <w:tcW w:w="334" w:type="dxa"/>
                </w:tcPr>
                <w:p w14:paraId="6E8A847D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64" w:type="dxa"/>
                </w:tcPr>
                <w:p w14:paraId="4D9E630F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3A872C59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23" w:type="dxa"/>
                </w:tcPr>
                <w:p w14:paraId="3990F0AC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13" w:type="dxa"/>
                </w:tcPr>
                <w:p w14:paraId="1F144C0A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06" w:type="dxa"/>
                </w:tcPr>
                <w:p w14:paraId="4684B692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</w:tr>
            <w:tr w14:paraId="7CA6AFF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" w:hRule="atLeast"/>
              </w:trPr>
              <w:tc>
                <w:tcPr>
                  <w:tcW w:w="311" w:type="dxa"/>
                </w:tcPr>
                <w:p w14:paraId="248E5416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75E342E1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  <w:shd w:val="clear" w:color="auto" w:fill="FFFF00"/>
                </w:tcPr>
                <w:p w14:paraId="09E9DD0E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В</w:t>
                  </w:r>
                </w:p>
              </w:tc>
              <w:tc>
                <w:tcPr>
                  <w:tcW w:w="334" w:type="dxa"/>
                </w:tcPr>
                <w:p w14:paraId="0BAB1127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О</w:t>
                  </w:r>
                </w:p>
              </w:tc>
              <w:tc>
                <w:tcPr>
                  <w:tcW w:w="364" w:type="dxa"/>
                </w:tcPr>
                <w:p w14:paraId="563F07C4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З</w:t>
                  </w:r>
                </w:p>
              </w:tc>
              <w:tc>
                <w:tcPr>
                  <w:tcW w:w="334" w:type="dxa"/>
                </w:tcPr>
                <w:p w14:paraId="22918F8A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Д</w:t>
                  </w:r>
                </w:p>
              </w:tc>
              <w:tc>
                <w:tcPr>
                  <w:tcW w:w="331" w:type="dxa"/>
                </w:tcPr>
                <w:p w14:paraId="3CF255AE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У</w:t>
                  </w:r>
                </w:p>
              </w:tc>
              <w:tc>
                <w:tcPr>
                  <w:tcW w:w="334" w:type="dxa"/>
                </w:tcPr>
                <w:p w14:paraId="5CC79739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</w:pPr>
                  <w:r>
                    <w:rPr>
                      <w:rFonts w:hint="default" w:eastAsia="Lucida Sans Unicode" w:cs="Times New Roman"/>
                      <w:kern w:val="2"/>
                      <w:sz w:val="18"/>
                      <w:szCs w:val="18"/>
                      <w:vertAlign w:val="baseline"/>
                      <w:lang w:val="ru-RU" w:eastAsia="zh-CN" w:bidi="ar"/>
                    </w:rPr>
                    <w:t>Х</w:t>
                  </w:r>
                </w:p>
              </w:tc>
              <w:tc>
                <w:tcPr>
                  <w:tcW w:w="364" w:type="dxa"/>
                </w:tcPr>
                <w:p w14:paraId="773D1508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34" w:type="dxa"/>
                </w:tcPr>
                <w:p w14:paraId="0E9A8482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23" w:type="dxa"/>
                </w:tcPr>
                <w:p w14:paraId="0B83A029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13" w:type="dxa"/>
                </w:tcPr>
                <w:p w14:paraId="535E3166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  <w:tc>
                <w:tcPr>
                  <w:tcW w:w="306" w:type="dxa"/>
                </w:tcPr>
                <w:p w14:paraId="70B68CFF">
                  <w:pPr>
                    <w:pStyle w:val="90"/>
                    <w:keepNext w:val="0"/>
                    <w:keepLines w:val="0"/>
                    <w:widowControl w:val="0"/>
                    <w:suppressLineNumbers w:val="0"/>
                    <w:suppressAutoHyphens/>
                    <w:autoSpaceDE/>
                    <w:autoSpaceDN w:val="0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Times New Roman" w:hAnsi="Times New Roman" w:eastAsia="Lucida Sans Unicode" w:cs="Times New Roman"/>
                      <w:kern w:val="2"/>
                      <w:sz w:val="18"/>
                      <w:szCs w:val="18"/>
                      <w:vertAlign w:val="baseline"/>
                      <w:lang w:val="ru" w:eastAsia="zh-CN" w:bidi="ar"/>
                    </w:rPr>
                  </w:pPr>
                </w:p>
              </w:tc>
            </w:tr>
          </w:tbl>
          <w:p w14:paraId="13987B31">
            <w:pPr>
              <w:pStyle w:val="90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 w:line="360" w:lineRule="auto"/>
              <w:ind w:right="0"/>
              <w:jc w:val="left"/>
              <w:rPr>
                <w:rFonts w:hint="default" w:ascii="Times New Roman" w:hAnsi="Times New Roman" w:eastAsia="Lucida Sans Unicode" w:cs="Times New Roman"/>
                <w:kern w:val="2"/>
                <w:sz w:val="24"/>
                <w:szCs w:val="24"/>
                <w:vertAlign w:val="baseline"/>
                <w:lang w:val="ru" w:eastAsia="zh-CN" w:bidi="ar"/>
              </w:rPr>
            </w:pPr>
          </w:p>
        </w:tc>
      </w:tr>
    </w:tbl>
    <w:p w14:paraId="1489E4D4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- Какое слово получилось в выделенной строке? </w:t>
      </w:r>
      <w:r>
        <w:rPr>
          <w:rStyle w:val="19"/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(</w:t>
      </w:r>
      <w:r>
        <w:rPr>
          <w:rStyle w:val="19"/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ЛЕОНОВ</w:t>
      </w:r>
      <w:r>
        <w:rPr>
          <w:rStyle w:val="19"/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)</w:t>
      </w:r>
    </w:p>
    <w:p w14:paraId="3D8BCEDD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- Кто такой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Леонов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? </w:t>
      </w:r>
      <w:r>
        <w:rPr>
          <w:rStyle w:val="19"/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(Ответы детей.)</w:t>
      </w:r>
    </w:p>
    <w:p w14:paraId="03A5263E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 xml:space="preserve">ЛЕОНОВ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– это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 xml:space="preserve">космонавт, который первым вышел в открытый космос. </w:t>
      </w:r>
    </w:p>
    <w:p w14:paraId="4323E1F0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shd w:val="clear" w:fill="FFFFFF"/>
          <w:lang w:val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Ребята!  Вы прекрасно  прошли  испытания,  в  полёте  доказали,  что  многое знаете, </w:t>
      </w:r>
    </w:p>
    <w:p w14:paraId="4D1E8FAF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у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меете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 xml:space="preserve"> и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по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ддержив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>али друг друг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-RU" w:eastAsia="ru" w:bidi="ar"/>
        </w:rPr>
        <w:t>а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shd w:val="clear" w:fill="FFFFFF"/>
          <w:lang w:val="ru" w:eastAsia="ru" w:bidi="ar"/>
        </w:rPr>
        <w:t xml:space="preserve">. Теперь мы можем вернуться на Землю. </w:t>
      </w:r>
    </w:p>
    <w:p w14:paraId="3993821B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Times New Roman"/>
          <w:color w:val="000000"/>
          <w:kern w:val="0"/>
          <w:sz w:val="24"/>
          <w:szCs w:val="24"/>
          <w:shd w:val="clear" w:fill="FFFFFF"/>
          <w:lang w:val="ru" w:eastAsia="ru"/>
        </w:rPr>
      </w:pPr>
      <w:r>
        <w:rPr>
          <w:rFonts w:hint="default" w:ascii="Times New Roman" w:hAnsi="Times New Roman" w:eastAsia="Times New Roman"/>
          <w:color w:val="000000"/>
          <w:kern w:val="0"/>
          <w:sz w:val="24"/>
          <w:szCs w:val="24"/>
          <w:shd w:val="clear" w:fill="FFFFFF"/>
          <w:lang w:val="ru" w:eastAsia="ru"/>
        </w:rPr>
        <w:fldChar w:fldCharType="begin"/>
      </w:r>
      <w:r>
        <w:rPr>
          <w:rFonts w:hint="default" w:ascii="Times New Roman" w:hAnsi="Times New Roman" w:eastAsia="Times New Roman"/>
          <w:color w:val="000000"/>
          <w:kern w:val="0"/>
          <w:sz w:val="24"/>
          <w:szCs w:val="24"/>
          <w:shd w:val="clear" w:fill="FFFFFF"/>
          <w:lang w:val="ru" w:eastAsia="ru"/>
        </w:rPr>
        <w:instrText xml:space="preserve"> HYPERLINK "https://vkvideo.ru/video-41251868_456239835" </w:instrText>
      </w:r>
      <w:r>
        <w:rPr>
          <w:rFonts w:hint="default" w:ascii="Times New Roman" w:hAnsi="Times New Roman" w:eastAsia="Times New Roman"/>
          <w:color w:val="000000"/>
          <w:kern w:val="0"/>
          <w:sz w:val="24"/>
          <w:szCs w:val="24"/>
          <w:shd w:val="clear" w:fill="FFFFFF"/>
          <w:lang w:val="ru" w:eastAsia="ru"/>
        </w:rPr>
        <w:fldChar w:fldCharType="separate"/>
      </w:r>
      <w:r>
        <w:rPr>
          <w:rStyle w:val="20"/>
          <w:rFonts w:hint="default" w:ascii="Times New Roman" w:hAnsi="Times New Roman" w:eastAsia="Times New Roman"/>
          <w:kern w:val="0"/>
          <w:sz w:val="24"/>
          <w:szCs w:val="24"/>
          <w:shd w:val="clear" w:fill="FFFFFF"/>
          <w:lang w:val="ru" w:eastAsia="ru"/>
        </w:rPr>
        <w:t>https://vkvideo.ru/video-41251868_456239835</w:t>
      </w:r>
      <w:r>
        <w:rPr>
          <w:rFonts w:hint="default" w:ascii="Times New Roman" w:hAnsi="Times New Roman" w:eastAsia="Times New Roman"/>
          <w:color w:val="000000"/>
          <w:kern w:val="0"/>
          <w:sz w:val="24"/>
          <w:szCs w:val="24"/>
          <w:shd w:val="clear" w:fill="FFFFFF"/>
          <w:lang w:val="ru" w:eastAsia="ru"/>
        </w:rPr>
        <w:fldChar w:fldCharType="end"/>
      </w:r>
    </w:p>
    <w:p w14:paraId="5A7DE166">
      <w:pPr>
        <w:keepNext w:val="0"/>
        <w:keepLines w:val="0"/>
        <w:widowControl/>
        <w:suppressLineNumbers w:val="0"/>
        <w:shd w:val="clear" w:fill="FFFFFF"/>
        <w:suppressAutoHyphens w:val="0"/>
        <w:autoSpaceDE/>
        <w:autoSpaceDN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-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Вот мы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 xml:space="preserve">с вами на 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Земл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-RU" w:eastAsia="zh-CN" w:bidi="ar"/>
        </w:rPr>
        <w:t>е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. Вам понравилось это путешествие? </w:t>
      </w:r>
    </w:p>
    <w:p w14:paraId="1742203B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А чтобы узнать о впечатлении от полета каждого из вас, возьмите на парте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звезд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у такого цвета, который подходит вашему настроению.</w:t>
      </w:r>
    </w:p>
    <w:p w14:paraId="69992BDB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Для меня тема была важной и интересной – </w:t>
      </w: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 xml:space="preserve">красная </w:t>
      </w:r>
      <w:r>
        <w:rPr>
          <w:rFonts w:hint="default" w:eastAsia="Lucida Sans Unicode" w:cs="Times New Roman"/>
          <w:b/>
          <w:bCs w:val="0"/>
          <w:kern w:val="2"/>
          <w:sz w:val="24"/>
          <w:szCs w:val="24"/>
          <w:lang w:val="ru-RU" w:eastAsia="zh-CN" w:bidi="ar"/>
        </w:rPr>
        <w:t>звёздочк</w:t>
      </w: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а.</w:t>
      </w:r>
    </w:p>
    <w:p w14:paraId="051D52E2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Узнал много нового – </w:t>
      </w: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 xml:space="preserve">желтая </w:t>
      </w:r>
      <w:r>
        <w:rPr>
          <w:rFonts w:hint="default" w:eastAsia="Lucida Sans Unicode" w:cs="Times New Roman"/>
          <w:b/>
          <w:bCs w:val="0"/>
          <w:kern w:val="2"/>
          <w:sz w:val="24"/>
          <w:szCs w:val="24"/>
          <w:lang w:val="ru-RU" w:eastAsia="zh-CN" w:bidi="ar"/>
        </w:rPr>
        <w:t>звёздочк</w:t>
      </w: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а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.</w:t>
      </w:r>
    </w:p>
    <w:p w14:paraId="7C2C8C1A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Мне было неинтересно – </w:t>
      </w: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 xml:space="preserve">зеленая </w:t>
      </w:r>
      <w:r>
        <w:rPr>
          <w:rFonts w:hint="default" w:eastAsia="Lucida Sans Unicode" w:cs="Times New Roman"/>
          <w:b/>
          <w:bCs w:val="0"/>
          <w:kern w:val="2"/>
          <w:sz w:val="24"/>
          <w:szCs w:val="24"/>
          <w:lang w:val="ru-RU" w:eastAsia="zh-CN" w:bidi="ar"/>
        </w:rPr>
        <w:t>звёздочк</w:t>
      </w:r>
      <w:r>
        <w:rPr>
          <w:rFonts w:hint="default" w:ascii="Times New Roman" w:hAnsi="Times New Roman" w:eastAsia="Lucida Sans Unicode" w:cs="Times New Roman"/>
          <w:b/>
          <w:bCs w:val="0"/>
          <w:kern w:val="2"/>
          <w:sz w:val="24"/>
          <w:szCs w:val="24"/>
          <w:lang w:val="ru" w:eastAsia="zh-CN" w:bidi="ar"/>
        </w:rPr>
        <w:t>а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.</w:t>
      </w:r>
    </w:p>
    <w:p w14:paraId="6BD9DC79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- Выбранную вами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звёздочк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у наклейте на условное  небо, которое  на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доск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е. </w:t>
      </w:r>
    </w:p>
    <w:p w14:paraId="4E0CAF72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- Я очень рада видеть «в небе»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звёзд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>ы красного и желтого цвета, это значит, что урок для вас был важным, интересным и познавательным.</w:t>
      </w:r>
    </w:p>
    <w:p w14:paraId="7F01D17D">
      <w:pPr>
        <w:pStyle w:val="90"/>
        <w:keepNext w:val="0"/>
        <w:keepLines w:val="0"/>
        <w:widowControl w:val="0"/>
        <w:suppressLineNumbers w:val="0"/>
        <w:suppressAutoHyphens/>
        <w:autoSpaceDE/>
        <w:autoSpaceDN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- Н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аш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урок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– путешествие в космос окончен. Надеюсь, что вы узнали много нового и интересного.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Н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аш урок окончен, но не окончено наше знакомство с тайнами космоса. Оно только началось. </w:t>
      </w:r>
      <w:r>
        <w:rPr>
          <w:rFonts w:hint="default" w:eastAsia="Lucida Sans Unicode" w:cs="Times New Roman"/>
          <w:kern w:val="2"/>
          <w:sz w:val="24"/>
          <w:szCs w:val="24"/>
          <w:lang w:val="ru-RU" w:eastAsia="zh-CN" w:bidi="ar"/>
        </w:rPr>
        <w:t>Продолжим наше знакомство с этими тайнами на следующих уроках.</w:t>
      </w:r>
      <w:r>
        <w:rPr>
          <w:rFonts w:hint="default" w:ascii="Times New Roman" w:hAnsi="Times New Roman" w:eastAsia="Lucida Sans Unicode" w:cs="Times New Roman"/>
          <w:kern w:val="2"/>
          <w:sz w:val="24"/>
          <w:szCs w:val="24"/>
          <w:lang w:val="ru" w:eastAsia="zh-CN" w:bidi="ar"/>
        </w:rPr>
        <w:t xml:space="preserve"> </w:t>
      </w:r>
    </w:p>
    <w:p w14:paraId="59B799F6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angal">
    <w:altName w:val="Latha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auto"/>
    <w:pitch w:val="default"/>
    <w:sig w:usb0="80001AFF" w:usb1="0000396B" w:usb2="00000000" w:usb3="00000000" w:csb0="200000BF" w:csb1="D7F70000"/>
  </w:font>
  <w:font w:name="ff3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f4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f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0">
    <w:nsid w:val="40E1806B"/>
    <w:multiLevelType w:val="singleLevel"/>
    <w:tmpl w:val="40E1806B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SnapToGridInCell/>
    <w:selectFldWithFirstOrLastChar/>
    <w:doNotWrapTextWithPunct/>
    <w:doNotUseEastAsianBreakRules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2391E17"/>
    <w:rsid w:val="0303787B"/>
    <w:rsid w:val="048F6844"/>
    <w:rsid w:val="09CD49FE"/>
    <w:rsid w:val="0A0C1573"/>
    <w:rsid w:val="127E3DE4"/>
    <w:rsid w:val="136A4CE7"/>
    <w:rsid w:val="158F246E"/>
    <w:rsid w:val="170A0CD8"/>
    <w:rsid w:val="17DF51B5"/>
    <w:rsid w:val="1A8A329A"/>
    <w:rsid w:val="1AFA3D68"/>
    <w:rsid w:val="1CD13D54"/>
    <w:rsid w:val="1F772D2E"/>
    <w:rsid w:val="1F8D3A18"/>
    <w:rsid w:val="264E29E7"/>
    <w:rsid w:val="2826006E"/>
    <w:rsid w:val="32A50AA2"/>
    <w:rsid w:val="32C103D2"/>
    <w:rsid w:val="365D4441"/>
    <w:rsid w:val="36915B95"/>
    <w:rsid w:val="387D663A"/>
    <w:rsid w:val="3D2E204C"/>
    <w:rsid w:val="42913241"/>
    <w:rsid w:val="46283592"/>
    <w:rsid w:val="46957BD9"/>
    <w:rsid w:val="47F96A8F"/>
    <w:rsid w:val="4BCA1537"/>
    <w:rsid w:val="4FD50167"/>
    <w:rsid w:val="50EA55A2"/>
    <w:rsid w:val="556609BF"/>
    <w:rsid w:val="574202FF"/>
    <w:rsid w:val="58BF0288"/>
    <w:rsid w:val="5A266A44"/>
    <w:rsid w:val="5AF44266"/>
    <w:rsid w:val="5C773136"/>
    <w:rsid w:val="5CA6175D"/>
    <w:rsid w:val="5CC3793F"/>
    <w:rsid w:val="5F431EBD"/>
    <w:rsid w:val="61E7692D"/>
    <w:rsid w:val="61E8050E"/>
    <w:rsid w:val="631C6257"/>
    <w:rsid w:val="63723EB5"/>
    <w:rsid w:val="651E1972"/>
    <w:rsid w:val="6998734F"/>
    <w:rsid w:val="6B7071D4"/>
    <w:rsid w:val="6B756919"/>
    <w:rsid w:val="6BB90CF0"/>
    <w:rsid w:val="6DE7565E"/>
    <w:rsid w:val="72AE42B2"/>
    <w:rsid w:val="72CA3BE3"/>
    <w:rsid w:val="76CE66B2"/>
    <w:rsid w:val="7BCE6EC3"/>
    <w:rsid w:val="7D5A5E5A"/>
    <w:rsid w:val="7EE0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hint="default" w:ascii="Times New Roman" w:hAnsi="Times New Roman" w:cs="Mangal"/>
      <w:kern w:val="2"/>
      <w:sz w:val="24"/>
      <w:szCs w:val="24"/>
      <w:lang w:eastAsia="zh-CN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151">
    <w:name w:val="apple-converted-space"/>
    <w:basedOn w:val="11"/>
    <w:qFormat/>
    <w:uiPriority w:val="0"/>
  </w:style>
  <w:style w:type="paragraph" w:customStyle="1" w:styleId="152">
    <w:name w:val="msonospacing"/>
    <w:qFormat/>
    <w:uiPriority w:val="0"/>
    <w:pPr>
      <w:keepNext w:val="0"/>
      <w:keepLines w:val="0"/>
      <w:widowControl w:val="0"/>
      <w:suppressLineNumbers w:val="0"/>
      <w:suppressAutoHyphens/>
      <w:autoSpaceDE/>
      <w:autoSpaceDN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Lucida Sans Unicode" w:cs="Mangal"/>
      <w:kern w:val="2"/>
      <w:sz w:val="24"/>
      <w:szCs w:val="20"/>
      <w:lang w:val="en-US" w:eastAsia="zh-CN" w:bidi="ar"/>
    </w:rPr>
  </w:style>
  <w:style w:type="character" w:customStyle="1" w:styleId="153">
    <w:name w:val="ff2"/>
    <w:qFormat/>
    <w:uiPriority w:val="0"/>
  </w:style>
  <w:style w:type="character" w:customStyle="1" w:styleId="154">
    <w:name w:val="ff4"/>
    <w:qFormat/>
    <w:uiPriority w:val="0"/>
  </w:style>
  <w:style w:type="paragraph" w:customStyle="1" w:styleId="155">
    <w:name w:val="Standard"/>
    <w:qFormat/>
    <w:uiPriority w:val="0"/>
    <w:pPr>
      <w:keepNext w:val="0"/>
      <w:keepLines w:val="0"/>
      <w:widowControl w:val="0"/>
      <w:suppressLineNumbers w:val="0"/>
      <w:suppressAutoHyphens/>
      <w:autoSpaceDE/>
      <w:autoSpaceDN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Lucida Sans Unicode" w:cs="Mangal"/>
      <w:kern w:val="2"/>
      <w:sz w:val="24"/>
      <w:szCs w:val="24"/>
      <w:lang w:val="en-US" w:eastAsia="zh-CN" w:bidi="ar"/>
    </w:rPr>
  </w:style>
  <w:style w:type="character" w:customStyle="1" w:styleId="156">
    <w:name w:val="ff3"/>
    <w:qFormat/>
    <w:uiPriority w:val="0"/>
  </w:style>
  <w:style w:type="character" w:customStyle="1" w:styleId="157">
    <w:name w:val="ls0"/>
    <w:qFormat/>
    <w:uiPriority w:val="0"/>
  </w:style>
  <w:style w:type="character" w:customStyle="1" w:styleId="158">
    <w:name w:val="ff7"/>
    <w:qFormat/>
    <w:uiPriority w:val="0"/>
  </w:style>
  <w:style w:type="character" w:customStyle="1" w:styleId="159">
    <w:name w:val="ff1"/>
    <w:qFormat/>
    <w:uiPriority w:val="0"/>
  </w:style>
  <w:style w:type="character" w:customStyle="1" w:styleId="160">
    <w:name w:val="_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Local\Kingsoft\WPS%20Office\12.2.0.20326\office6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2024-09-09T19:26:00Z</dcterms:created>
  <dc:creator>1</dc:creator>
  <cp:lastModifiedBy>1</cp:lastModifiedBy>
  <dcterms:modified xsi:type="dcterms:W3CDTF">2025-03-09T18:54:20Z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8E57FAACC1E7443F83566FF4A3B3124A_12</vt:lpwstr>
  </property>
</Properties>
</file>