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8EB93AF">
      <w:pPr>
        <w:ind w:left="0" w:leftChars="0" w:firstLine="600" w:firstLineChars="214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"Взаимосвязь типов семейного воспитания и самооценки дошкольников."</w:t>
      </w:r>
    </w:p>
    <w:p w14:paraId="193DE5E2">
      <w:pPr>
        <w:keepNext w:val="0"/>
        <w:keepLines w:val="0"/>
        <w:widowControl/>
        <w:suppressLineNumbers w:val="0"/>
        <w:spacing w:before="0" w:beforeAutospacing="0" w:after="80" w:afterAutospacing="0" w:line="220" w:lineRule="atLeast"/>
        <w:ind w:left="0" w:leftChars="0" w:firstLine="599" w:firstLineChars="214"/>
        <w:jc w:val="both"/>
        <w:rPr>
          <w:rFonts w:hint="default" w:ascii="Times New Roman" w:hAnsi="Times New Roman" w:eastAsia="Arial" w:cs="Times New Roman"/>
          <w:color w:val="auto"/>
          <w:kern w:val="0"/>
          <w:sz w:val="28"/>
          <w:szCs w:val="28"/>
          <w:lang w:val="ru-RU" w:eastAsia="zh-CN" w:bidi="ar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В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лияние стиля семейного воспитания на формирование самооценки ребёнка дошкольного возраста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и</w:t>
      </w:r>
      <w:r>
        <w:rPr>
          <w:rStyle w:val="28"/>
          <w:rFonts w:hint="default" w:ascii="Times New Roman" w:hAnsi="Times New Roman" w:eastAsia="Arial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>сслед</w:t>
      </w:r>
      <w:r>
        <w:rPr>
          <w:rStyle w:val="28"/>
          <w:rFonts w:hint="default" w:ascii="Times New Roman" w:hAnsi="Times New Roman" w:eastAsia="Arial" w:cs="Times New Roman"/>
          <w:b w:val="0"/>
          <w:bCs w:val="0"/>
          <w:color w:val="auto"/>
          <w:kern w:val="0"/>
          <w:sz w:val="28"/>
          <w:szCs w:val="28"/>
          <w:lang w:val="ru-RU" w:eastAsia="zh-CN" w:bidi="ar"/>
        </w:rPr>
        <w:t>уется</w:t>
      </w:r>
      <w:r>
        <w:rPr>
          <w:rStyle w:val="28"/>
          <w:rFonts w:hint="default" w:ascii="Times New Roman" w:hAnsi="Times New Roman" w:eastAsia="Arial" w:cs="Times New Roman"/>
          <w:color w:val="auto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Arial" w:cs="Times New Roman"/>
          <w:color w:val="auto"/>
          <w:kern w:val="0"/>
          <w:sz w:val="28"/>
          <w:szCs w:val="28"/>
          <w:lang w:val="en-US" w:eastAsia="zh-CN" w:bidi="ar"/>
        </w:rPr>
        <w:t>как отечественны</w:t>
      </w:r>
      <w:r>
        <w:rPr>
          <w:rFonts w:hint="default" w:ascii="Times New Roman" w:hAnsi="Times New Roman" w:eastAsia="Arial" w:cs="Times New Roman"/>
          <w:color w:val="auto"/>
          <w:kern w:val="0"/>
          <w:sz w:val="28"/>
          <w:szCs w:val="28"/>
          <w:lang w:val="ru-RU" w:eastAsia="zh-CN" w:bidi="ar"/>
        </w:rPr>
        <w:t>ми</w:t>
      </w:r>
      <w:r>
        <w:rPr>
          <w:rFonts w:hint="default" w:ascii="Times New Roman" w:hAnsi="Times New Roman" w:eastAsia="Arial" w:cs="Times New Roman"/>
          <w:color w:val="auto"/>
          <w:kern w:val="0"/>
          <w:sz w:val="28"/>
          <w:szCs w:val="28"/>
          <w:lang w:val="en-US" w:eastAsia="zh-CN" w:bidi="ar"/>
        </w:rPr>
        <w:t>, так и зарубежны</w:t>
      </w:r>
      <w:r>
        <w:rPr>
          <w:rFonts w:hint="default" w:ascii="Times New Roman" w:hAnsi="Times New Roman" w:eastAsia="Arial" w:cs="Times New Roman"/>
          <w:color w:val="auto"/>
          <w:kern w:val="0"/>
          <w:sz w:val="28"/>
          <w:szCs w:val="28"/>
          <w:lang w:val="ru-RU" w:eastAsia="zh-CN" w:bidi="ar"/>
        </w:rPr>
        <w:t>ми</w:t>
      </w:r>
      <w:r>
        <w:rPr>
          <w:rFonts w:hint="default" w:ascii="Times New Roman" w:hAnsi="Times New Roman" w:eastAsia="Arial" w:cs="Times New Roman"/>
          <w:color w:val="auto"/>
          <w:kern w:val="0"/>
          <w:sz w:val="28"/>
          <w:szCs w:val="28"/>
          <w:lang w:val="en-US" w:eastAsia="zh-CN" w:bidi="ar"/>
        </w:rPr>
        <w:t xml:space="preserve"> учёны</w:t>
      </w:r>
      <w:r>
        <w:rPr>
          <w:rFonts w:hint="default" w:ascii="Times New Roman" w:hAnsi="Times New Roman" w:eastAsia="Arial" w:cs="Times New Roman"/>
          <w:color w:val="auto"/>
          <w:kern w:val="0"/>
          <w:sz w:val="28"/>
          <w:szCs w:val="28"/>
          <w:lang w:val="ru-RU" w:eastAsia="zh-CN" w:bidi="ar"/>
        </w:rPr>
        <w:t xml:space="preserve">ми. </w:t>
      </w:r>
      <w:r>
        <w:rPr>
          <w:rFonts w:hint="default" w:ascii="Times New Roman" w:hAnsi="Times New Roman" w:eastAsia="Arial" w:cs="Times New Roman"/>
          <w:color w:val="auto"/>
          <w:kern w:val="0"/>
          <w:sz w:val="28"/>
          <w:szCs w:val="28"/>
          <w:lang w:val="en-US" w:eastAsia="zh-CN" w:bidi="ar"/>
        </w:rPr>
        <w:t>Учёные изучают связь стилей воспитания с развитием личности ребёнка, особенностями его поведения и успешностью в жизни.</w:t>
      </w:r>
      <w:r>
        <w:rPr>
          <w:rFonts w:hint="default" w:ascii="Times New Roman" w:hAnsi="Times New Roman" w:eastAsia="Arial" w:cs="Times New Roman"/>
          <w:color w:val="auto"/>
          <w:kern w:val="0"/>
          <w:sz w:val="28"/>
          <w:szCs w:val="28"/>
          <w:lang w:val="ru-RU" w:eastAsia="zh-CN" w:bidi="ar"/>
        </w:rPr>
        <w:t xml:space="preserve"> </w:t>
      </w:r>
    </w:p>
    <w:p w14:paraId="73D4A055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Одной из первых классификацию стилей предложила американский психолог Диана Баумринд в 60-х годах XX века. Она выделила три базовых типа: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авторитетный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авторитарный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попустительский.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Затем к данным стилям добавился безразличный подход к воспитанию.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 xml:space="preserve"> С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егодня психологи говорят о 6 стилях: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авторитарный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либеральный (попустительский, гипоопека)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опекающий (гиперопека)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демократический (авторитетный)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отчужденный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хаотичный (непоследовательное руководство).</w:t>
      </w:r>
    </w:p>
    <w:p w14:paraId="0017C9BE">
      <w:pPr>
        <w:keepNext w:val="0"/>
        <w:keepLines w:val="0"/>
        <w:widowControl/>
        <w:numPr>
          <w:ilvl w:val="-2"/>
          <w:numId w:val="0"/>
        </w:numPr>
        <w:suppressLineNumbers w:val="0"/>
        <w:spacing w:before="0" w:beforeAutospacing="1" w:after="0" w:afterAutospacing="1"/>
        <w:ind w:left="0" w:leftChars="0" w:firstLine="599" w:firstLineChars="21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В основе классификации лежат следующие параметры: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Эмоциональное принятие — родители воспринимают ребенка таким, какой он есть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, з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аинтересованность родителей в жизни ребенка — участие в его делах, поддержка интересов и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увлечений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, п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роявление заботы — создание эмоционально-комфортной атмосферы в семье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, т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ребовательность — требования, адекватные возрасту ребенка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, п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оследовательность в воспитании — устойчивость и согласованность методов и приемов.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Аффективная устойчивость — способность сохранять эмоциональное равновесие в разных ситуациях.Тревожность — повышенное беспокойство родителей вызывает чувство неуверенности. Они должны справляться со своими тревогами, а не перекладывать их на ребенка.</w:t>
      </w:r>
    </w:p>
    <w:p w14:paraId="4E8D78C7">
      <w:pPr>
        <w:ind w:left="0" w:leftChars="0" w:firstLine="599" w:firstLineChars="214"/>
        <w:jc w:val="both"/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  <w:t>Распределение ролей в семье, стиль принятия решений — семья должна учитывать интересы и потребности всех ее членов.</w:t>
      </w:r>
    </w:p>
    <w:p w14:paraId="6A5CCA79">
      <w:pPr>
        <w:pStyle w:val="3"/>
        <w:keepNext w:val="0"/>
        <w:keepLines w:val="0"/>
        <w:widowControl/>
        <w:suppressLineNumbers w:val="0"/>
        <w:ind w:left="0" w:leftChars="0" w:firstLine="600" w:firstLineChars="214"/>
        <w:jc w:val="both"/>
        <w:rPr>
          <w:rFonts w:hint="default" w:ascii="Times New Roman" w:hAnsi="Times New Roman" w:eastAsia="Mulish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Mulish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</w:rPr>
        <w:t>Авторитарный стиль воспитания</w:t>
      </w:r>
      <w:r>
        <w:rPr>
          <w:rFonts w:hint="default" w:ascii="Times New Roman" w:hAnsi="Times New Roman" w:eastAsia="Mulish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:</w:t>
      </w:r>
    </w:p>
    <w:p w14:paraId="09E45F95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eastAsia="Mulish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Авторитарный стиль может носить названия «диктаторский», «автократический», «доминирующий». В его основе — строгая дисциплина, запреты и ограничения. Родители подавляют инициативу ребенка,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о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ни уверены, что лучше знают его потребности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. 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  <w:t xml:space="preserve">Родители действуют исходя из собственного опыта, пытаются реализовать свои амбиции, дать 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ребенку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  <w:t xml:space="preserve"> то, что в свое время могло сделать счастливыми 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именно 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  <w:t xml:space="preserve">их. На первый план выходит 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по мнению родителей 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  <w:t>успешное, процветающее будущее ребенка, а не его интересы.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 В такой ситуации способами воздействия являются навязывание собственного мнения, родители не поддерживают стремление к самореализации ребенка, критикуют, тем самым унижают и подавляют его желания, думаю что они лучше знают что ему нужно. 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  <w:t>Авторитарные взрослые делают все, что в их силах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, но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  <w:t xml:space="preserve"> растят удобного для себя человека, который будет жить рядом и без сопротивления выполнять их указания.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 Основные черты:  п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  <w:t>ринимая решения за ребенка, родители не учат его отвечать за свои поступки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,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  <w:t xml:space="preserve"> у подростков, воспитанных в авторитарных семьях, формируются 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такие 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  <w:t xml:space="preserve"> черты характера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 как: п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  <w:t>отеря индивидуальности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, у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  <w:t xml:space="preserve"> ребенка отсутствует личное мнение,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 н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  <w:t>еуверенность, низкая самооценка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, з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  <w:t>ависимость от чужого мнения.</w:t>
      </w:r>
    </w:p>
    <w:p w14:paraId="586104E2">
      <w:pPr>
        <w:pStyle w:val="90"/>
        <w:keepNext w:val="0"/>
        <w:keepLines w:val="0"/>
        <w:widowControl/>
        <w:suppressLineNumbers w:val="0"/>
        <w:spacing w:before="0" w:beforeAutospacing="0" w:after="0" w:afterAutospacing="0" w:line="230" w:lineRule="atLeast"/>
        <w:ind w:left="0" w:leftChars="0" w:right="0" w:firstLine="599" w:firstLineChars="214"/>
        <w:jc w:val="both"/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Ребенку авторитарных родителей нужна поддержка окружающих, одобрение, которое показывает, что он все делает правильно.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Часто подростки из семей с авторитарным типом, приучаются носить маску. Дома они милые и послушные, за его пределами — агрессивные, склонные к деструктивному поведению, которое становится способом самовыражения.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Авторитарный стиль не предполагает душевной близости. В связи с этим подростки плохо адаптируются к социуму, не умеют мирно решать конфликты со сверстниками, у них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мало друзей.</w:t>
      </w:r>
    </w:p>
    <w:p w14:paraId="03A0A21C">
      <w:pPr>
        <w:pStyle w:val="3"/>
        <w:keepNext w:val="0"/>
        <w:keepLines w:val="0"/>
        <w:widowControl/>
        <w:suppressLineNumbers w:val="0"/>
        <w:ind w:left="0" w:leftChars="0" w:firstLine="600" w:firstLineChars="214"/>
        <w:jc w:val="both"/>
        <w:rPr>
          <w:rFonts w:hint="default" w:ascii="Times New Roman" w:hAnsi="Times New Roman" w:eastAsia="Mulish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Mulish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</w:rPr>
        <w:t>Либеральный (попустительский) стиль воспитания детей</w:t>
      </w:r>
      <w:r>
        <w:rPr>
          <w:rFonts w:hint="default" w:ascii="Times New Roman" w:hAnsi="Times New Roman" w:eastAsia="Mulish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:</w:t>
      </w:r>
    </w:p>
    <w:p w14:paraId="2FA16CCD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Этот вид воспитания противоположен авторитарному. Родители позволяют ребенку приобрести собственный опыт, поэтому предоставляют ему много свободы. Они терпимы к детским проступкам, не устанавливают строгих правил и ограничений. Такие семьи избегают наказаний, предпочитают разрешать конфликты через обсуждения и компромиссы.</w:t>
      </w:r>
    </w:p>
    <w:p w14:paraId="58F89C75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Основные черты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: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Детям позволяют самостоятельно принимать решения, нести ответственность за свои поступки.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Родители стараются не контролировать, не направлять действия и поведение ребенка.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Мать и отец проявляют эмоциональную поддержку, уважение, понимание к чувствам и желаниям подростков.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Правила и ожидания близких меняются в зависимости от ситуации и потребностей ребенка.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 </w:t>
      </w:r>
    </w:p>
    <w:p w14:paraId="6E3860F5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Родителям с либерально-попустительским стилем воспитания сложно установить границы допустимого поведения. Поэтому иногда дети вырастают излишне эгоистичными, непослушными, конфликтными, невоспитанными. Многие чувствуют себя заброшенными, ненужными, что вызывает сложности в социальной адаптации и саморегуляции.</w:t>
      </w:r>
    </w:p>
    <w:p w14:paraId="5A0EA642">
      <w:pPr>
        <w:pStyle w:val="3"/>
        <w:keepNext w:val="0"/>
        <w:keepLines w:val="0"/>
        <w:widowControl/>
        <w:suppressLineNumbers w:val="0"/>
        <w:ind w:left="0" w:leftChars="0" w:firstLine="600" w:firstLineChars="214"/>
        <w:jc w:val="both"/>
        <w:rPr>
          <w:rFonts w:hint="default" w:ascii="Times New Roman" w:hAnsi="Times New Roman" w:eastAsia="Mulish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Mulish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</w:rPr>
        <w:t>Опекающий стиль воспитания (гиперопека)</w:t>
      </w:r>
      <w:r>
        <w:rPr>
          <w:rFonts w:hint="default" w:ascii="Times New Roman" w:hAnsi="Times New Roman" w:eastAsia="Mulish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:</w:t>
      </w:r>
    </w:p>
    <w:p w14:paraId="2B2DC805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Опекающий стиль, или гиперопека, характеризуется чрезмерным контролем, вмешательством родителей в жизнь ребенка, даже когда он становится взрослым. Это наиболее тревожные взрослые, которые каждый день и час защищают своих детей от любых трудностей, принимая за них все важные решения и ограничивая их самостоятельность.</w:t>
      </w:r>
    </w:p>
    <w:p w14:paraId="5897B318">
      <w:pPr>
        <w:pStyle w:val="90"/>
        <w:keepNext w:val="0"/>
        <w:keepLines w:val="0"/>
        <w:widowControl/>
        <w:suppressLineNumbers w:val="0"/>
        <w:spacing w:before="0" w:beforeAutospacing="0" w:after="0" w:afterAutospacing="0" w:line="230" w:lineRule="atLeast"/>
        <w:ind w:left="0" w:leftChars="0" w:right="0" w:firstLine="599" w:firstLineChars="214"/>
        <w:jc w:val="both"/>
        <w:rPr>
          <w:rFonts w:hint="default" w:ascii="Times New Roman" w:hAnsi="Times New Roman" w:eastAsia="Mulish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Основные черты: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Семья контролирует каждое слово и решение ребенка, часто не оставляет ему пространства для самостоятельных действий.Родители стремятся оградить от потенциальных проблем и ошибок, берут на себя решение всех вопросов.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Взрослые устанавливают высокие стандарты и ожидания, считая, что знают как лучше для их чада.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Дети не имеют возможности самостоятельно принимать решения и нести за них ответственность.</w:t>
      </w:r>
    </w:p>
    <w:p w14:paraId="2C53B0BD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Гиперопекающие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родители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 любят ребенка, создают чувство защищенности и поддержки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, но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 одновременно подавляют его волю, познавательную активность, воспитывают покорность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 и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 беспомощность.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Тем самым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 тормозят формирование самостоятельности, уверенности в себе, замедляют личностное и интеллектуальное развитие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, что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 может привести к проблемам в подростковом возрасте.</w:t>
      </w:r>
    </w:p>
    <w:p w14:paraId="793BAB6F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П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одростки стремятся вырваться из-под опеки родителей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,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 проявляют агрессию, постоянно прибегают ко лжи, которая необходима им как средство самозащиты от гиперопекающих родителей.</w:t>
      </w:r>
    </w:p>
    <w:p w14:paraId="7C0F769D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В таких семьях вырастает человек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, уверенный в собственном превосходстве, которого жизнь научила в любой удобном случае манипулировать другими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 или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 безынициативный человек, «маменькин сынок», который по каждому вопросу обращается за помощью к родителям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. </w:t>
      </w: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  <w:t>Чтобы этого не произошло, нужно давать возможность познать себя и окружающий мир, нести ответственность за свою жизненную позицию и поступки.</w:t>
      </w:r>
    </w:p>
    <w:p w14:paraId="5D7165D6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</w:pPr>
    </w:p>
    <w:p w14:paraId="0C85149C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600" w:firstLineChars="214"/>
        <w:jc w:val="both"/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Mulish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</w:rPr>
        <w:t>Авторитетный или демократический стиль воспитания</w:t>
      </w:r>
      <w:r>
        <w:rPr>
          <w:rFonts w:hint="default" w:ascii="Times New Roman" w:hAnsi="Times New Roman" w:eastAsia="Mulish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:</w:t>
      </w:r>
    </w:p>
    <w:p w14:paraId="1245BEE5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Mulish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  <w:t>Сам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ый благоприятный и здоровый тип воспитания.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Р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одители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дают возможность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 самостоятельно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 исследовать мир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, принимать собственные решения, однако устанавливают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определённые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границы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для безопасности ребенка.</w:t>
      </w:r>
    </w:p>
    <w:p w14:paraId="601F6756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Соблюдение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правил достигается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путем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 убеждения, договоренностей. Родители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слушают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 ребенка,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допускают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 его участие в обсуждении семейных проблем, учитывают его мнение.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Д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ети чувствуют уважение, поддержку, взаимопонимание, поэтому вырастают активными, уверенными в себе личностями. Благодаря гармоничным взаимоотношениям и любви они знают, как противостоять негативному воздействию окружающих, выстраивать отношения с другими людьми.</w:t>
      </w:r>
    </w:p>
    <w:p w14:paraId="607EB580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Однако авторитетный стиль требует работы со стороны взрослых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,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о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чень непросто поддерживать авторитет, находить компромисс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, д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ля этого нужно совершенствоваться, взрослеть в роли родителя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.</w:t>
      </w:r>
    </w:p>
    <w:p w14:paraId="0AB17BEC">
      <w:pPr>
        <w:pStyle w:val="3"/>
        <w:keepNext w:val="0"/>
        <w:keepLines w:val="0"/>
        <w:widowControl/>
        <w:suppressLineNumbers w:val="0"/>
        <w:ind w:left="0" w:leftChars="0" w:firstLine="600" w:firstLineChars="214"/>
        <w:jc w:val="both"/>
        <w:rPr>
          <w:rFonts w:hint="default" w:ascii="Times New Roman" w:hAnsi="Times New Roman" w:eastAsia="Mulish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Mulish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</w:rPr>
        <w:t>Отчужденный стиль воспитания</w:t>
      </w:r>
      <w:r>
        <w:rPr>
          <w:rFonts w:hint="default" w:ascii="Times New Roman" w:hAnsi="Times New Roman" w:eastAsia="Mulish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:</w:t>
      </w:r>
    </w:p>
    <w:p w14:paraId="0DC7A24A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Семьи, которые придерживаются отчужденного стиля, относятся к ребенку с безразличием. Они не сильно заинтересованы в его будущем, держат на расстоянии, не следят за образом жизни, оценками в школе и достижениями.</w:t>
      </w:r>
    </w:p>
    <w:p w14:paraId="6E5CEF5A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Данный стиль чаще встречается в неблагополучных семьях, где один или оба родителя злоупотребляют алкоголем. Хорошо, если они обеспечивают безопасность, питание, образование. Во многих семьях не делают и этого.</w:t>
      </w:r>
    </w:p>
    <w:p w14:paraId="73BF1E2A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Дети, выросшие с отстраненным родителями, вынуждены рано повзрослеть. Им не на кого опереться, поэтому надо решать проблемы взрослых. Они замкнуты, относятся к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окружающему миру с недоверием, часто проявляют агрессию.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Дети из т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аки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х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семей нередко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 попадают в преступные группы, имеют проблемы с законом. Преодолеть психологические травмы, возникшие в результате отчуждения родителей, можно с помощью психотерапевта.</w:t>
      </w:r>
    </w:p>
    <w:p w14:paraId="77CCB516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Однако встречаются люди с сильным внутренним стержнем. Настрадавшись в детстве от безразличия родителей, они делают все, чтобы самореализоваться. Они создают крепкую семью, дают детям то, чего им самим не хватало.</w:t>
      </w:r>
    </w:p>
    <w:p w14:paraId="126D0151">
      <w:pPr>
        <w:pStyle w:val="3"/>
        <w:keepNext w:val="0"/>
        <w:keepLines w:val="0"/>
        <w:widowControl/>
        <w:suppressLineNumbers w:val="0"/>
        <w:ind w:left="0" w:leftChars="0" w:firstLine="600" w:firstLineChars="214"/>
        <w:jc w:val="both"/>
        <w:rPr>
          <w:rFonts w:hint="default" w:ascii="Times New Roman" w:hAnsi="Times New Roman" w:eastAsia="Mulish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Mulish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</w:rPr>
        <w:t>Хаотичный стиль воспитания</w:t>
      </w:r>
      <w:r>
        <w:rPr>
          <w:rFonts w:hint="default" w:ascii="Times New Roman" w:hAnsi="Times New Roman" w:eastAsia="Mulish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:</w:t>
      </w:r>
      <w:bookmarkStart w:id="0" w:name="_GoBack"/>
      <w:bookmarkEnd w:id="0"/>
    </w:p>
    <w:p w14:paraId="1BD4C07B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leftChars="0" w:firstLine="599" w:firstLineChars="214"/>
        <w:jc w:val="both"/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Хаотичный тип связан с отсутствием единого подхода, четких правил, ориентиров и структур. Родители часто ссорятся из-за разногласий в вопросах воспитания, выясняют между собой отношения. Это негативно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 xml:space="preserve">сказывается на 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психологическо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  <w:lang w:val="ru-RU"/>
        </w:rPr>
        <w:t>м</w:t>
      </w: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 xml:space="preserve"> состояния ребенка, лишает его стабильности, повышает тревожность, импульсивность, неуверенность.</w:t>
      </w:r>
    </w:p>
    <w:p w14:paraId="1F0B82A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/>
        <w:ind w:left="0" w:leftChars="0" w:right="0" w:firstLine="599" w:firstLineChars="214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Mulish" w:cs="Times New Roman"/>
          <w:i w:val="0"/>
          <w:iCs w:val="0"/>
          <w:caps w:val="0"/>
          <w:color w:val="auto"/>
          <w:spacing w:val="0"/>
          <w:sz w:val="28"/>
          <w:szCs w:val="28"/>
        </w:rPr>
        <w:t>У детей, воспитанных непоследовательными родителями, нет четкого понимания многих тем, например, того, что хорошо, а что плохо, как и в каких ситуациях следует поступать. Они ведут себя безответственно, легко меняют свое мнение. Из-за нестабильного эмоционального состояния не доводят начатое до конца, сложно налаживают социальные контакты.</w:t>
      </w:r>
    </w:p>
    <w:p w14:paraId="7ACF8440">
      <w:pPr>
        <w:ind w:left="0" w:leftChars="0" w:firstLine="599" w:firstLineChars="214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A0A0A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A0A0A"/>
          <w:spacing w:val="0"/>
          <w:sz w:val="28"/>
          <w:szCs w:val="28"/>
          <w:shd w:val="clear" w:fill="FFFFFF"/>
        </w:rPr>
        <w:t xml:space="preserve">В дошкольном возрасте продолжается развитие личности ребенка, появляется потребность в признании и уважении, а также понимании со стороны близких и значимых лиц, формируется устойчивое чувство «Я», самооценка, в формировании которых огромную роль играет стиль семейного воспитания — авторитарный, демократический или либеральный. Именно в условиях семьи у ребенка происходит формирование представлений о себе и других, осваиваются навыки общения и способы поведения, приобретается опыт социальных и эмоциональных контактов, а родительское отношение имеет важное значение в период формирования самооценки ребенка, поскольку критерии самооценки напрямую зависят от взрослых и принятой системы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A0A0A"/>
          <w:spacing w:val="0"/>
          <w:sz w:val="28"/>
          <w:szCs w:val="28"/>
          <w:shd w:val="clear" w:fill="FFFFFF"/>
          <w:lang w:val="ru-RU"/>
        </w:rPr>
        <w:t>воспитания.</w:t>
      </w:r>
    </w:p>
    <w:p w14:paraId="16CB44DE">
      <w:pPr>
        <w:ind w:left="0" w:leftChars="0" w:firstLine="599" w:firstLineChars="214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A0A0A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A0A0A"/>
          <w:spacing w:val="0"/>
          <w:sz w:val="28"/>
          <w:szCs w:val="28"/>
          <w:shd w:val="clear" w:fill="FFFFFF"/>
          <w:lang w:val="ru-RU"/>
        </w:rPr>
        <w:t xml:space="preserve">Эмоциональная поддержка и эмоциональная доступность родителей являются один из важных факторов для эмоционального развития ребенка. Дети которые получают эмоциональную поддержку и могут свободно выражать свои эмоции, имеют большую эмоциональную компетентность и лучшую адаптивность в коллективе. </w:t>
      </w:r>
    </w:p>
    <w:p w14:paraId="5AF7FF0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/>
        <w:ind w:left="0" w:right="0" w:firstLine="0"/>
        <w:jc w:val="left"/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</w:pPr>
    </w:p>
    <w:p w14:paraId="120F5138">
      <w:pPr>
        <w:rPr>
          <w:rFonts w:hint="default" w:ascii="Times New Roman" w:hAnsi="Times New Roman" w:eastAsia="Mulish" w:cs="Times New Roman"/>
          <w:i w:val="0"/>
          <w:iCs w:val="0"/>
          <w:caps w:val="0"/>
          <w:color w:val="000000"/>
          <w:spacing w:val="0"/>
          <w:sz w:val="28"/>
          <w:szCs w:val="28"/>
        </w:rPr>
      </w:pPr>
    </w:p>
    <w:p w14:paraId="2AA33671">
      <w:pPr>
        <w:rPr>
          <w:lang w:val="en-US"/>
        </w:rPr>
      </w:pPr>
    </w:p>
    <w:p w14:paraId="648187AB">
      <w:pPr>
        <w:pStyle w:val="90"/>
        <w:keepNext w:val="0"/>
        <w:keepLines w:val="0"/>
        <w:widowControl/>
        <w:suppressLineNumbers w:val="0"/>
        <w:spacing w:before="0" w:beforeAutospacing="0" w:line="230" w:lineRule="atLeast"/>
        <w:ind w:left="0" w:firstLine="0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65128C0">
      <w:pPr>
        <w:keepNext w:val="0"/>
        <w:keepLines w:val="0"/>
        <w:widowControl/>
        <w:suppressLineNumbers w:val="0"/>
        <w:spacing w:before="0" w:beforeAutospacing="0" w:after="80" w:afterAutospacing="0" w:line="220" w:lineRule="atLeast"/>
        <w:jc w:val="left"/>
        <w:rPr>
          <w:rFonts w:hint="default" w:ascii="Times New Roman" w:hAnsi="Times New Roman" w:eastAsia="Arial" w:cs="Times New Roman"/>
          <w:color w:val="auto"/>
          <w:kern w:val="0"/>
          <w:sz w:val="28"/>
          <w:szCs w:val="28"/>
          <w:lang w:val="ru-RU" w:eastAsia="zh-CN" w:bidi="ar"/>
        </w:rPr>
      </w:pPr>
    </w:p>
    <w:p w14:paraId="50E57BD4">
      <w:pPr>
        <w:ind w:left="0" w:leftChars="0" w:firstLine="142" w:firstLineChars="71"/>
        <w:rPr>
          <w:rFonts w:hint="default"/>
          <w:lang w:val="ru-RU"/>
        </w:rPr>
      </w:pPr>
    </w:p>
    <w:p w14:paraId="6C9149C7">
      <w:pPr>
        <w:rPr>
          <w:lang w:val="en-US"/>
        </w:rPr>
      </w:pPr>
    </w:p>
    <w:sectPr>
      <w:pgSz w:w="11906" w:h="16838"/>
      <w:pgMar w:top="1134" w:right="1134" w:bottom="1134" w:left="1134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ulis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40922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24DD0434"/>
    <w:rsid w:val="3D2E204C"/>
    <w:rsid w:val="62E40922"/>
    <w:rsid w:val="71A5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qFormat="1"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qFormat="1"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qFormat="1" w:unhideWhenUsed="0" w:uiPriority="0" w:semiHidden="0" w:name="Table List 1"/>
    <w:lsdException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uiPriority w:val="0"/>
    <w:pPr>
      <w:spacing w:after="120" w:line="480" w:lineRule="auto"/>
    </w:pPr>
  </w:style>
  <w:style w:type="paragraph" w:styleId="34">
    <w:name w:val="List Number 5"/>
    <w:basedOn w:val="1"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uiPriority w:val="0"/>
    <w:pPr>
      <w:ind w:left="708"/>
    </w:pPr>
  </w:style>
  <w:style w:type="paragraph" w:styleId="37">
    <w:name w:val="envelope return"/>
    <w:basedOn w:val="1"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uiPriority w:val="0"/>
    <w:pPr>
      <w:numPr>
        <w:ilvl w:val="0"/>
        <w:numId w:val="7"/>
      </w:numPr>
    </w:pPr>
  </w:style>
  <w:style w:type="paragraph" w:styleId="84">
    <w:name w:val="List Bullet 3"/>
    <w:basedOn w:val="1"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basedOn w:val="1"/>
    <w:uiPriority w:val="0"/>
    <w:rPr>
      <w:sz w:val="24"/>
      <w:szCs w:val="24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66</TotalTime>
  <ScaleCrop>false</ScaleCrop>
  <LinksUpToDate>false</LinksUpToDate>
  <CharactersWithSpaces>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2025-09-22T04:45:00Z</dcterms:created>
  <dc:creator>Аленушка</dc:creator>
  <cp:lastModifiedBy>Аленушка</cp:lastModifiedBy>
  <dcterms:modified xsi:type="dcterms:W3CDTF">2025-09-22T06:15:54Z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5592E9BABA384CB8AB7DEF7A12E3BABA_13</vt:lpwstr>
  </property>
</Properties>
</file>