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79A5C" w14:textId="5C96077D" w:rsidR="00880185" w:rsidRDefault="00880185" w:rsidP="0076008F">
      <w:pPr>
        <w:pStyle w:val="1"/>
        <w:spacing w:before="0" w:line="360" w:lineRule="auto"/>
        <w:ind w:firstLine="720"/>
        <w:jc w:val="center"/>
        <w:rPr>
          <w:rFonts w:ascii="Times New Roman" w:hAnsi="Times New Roman" w:cs="Times New Roman"/>
          <w:caps/>
          <w:color w:val="000000" w:themeColor="text1"/>
          <w:lang w:val="ru-RU"/>
        </w:rPr>
      </w:pPr>
      <w:r w:rsidRPr="0076008F">
        <w:rPr>
          <w:rFonts w:ascii="Times New Roman" w:hAnsi="Times New Roman" w:cs="Times New Roman"/>
          <w:caps/>
          <w:color w:val="000000" w:themeColor="text1"/>
          <w:lang w:val="ru-RU"/>
        </w:rPr>
        <w:t xml:space="preserve">Проект </w:t>
      </w:r>
      <w:r w:rsidRPr="0076008F">
        <w:rPr>
          <w:rFonts w:ascii="Times New Roman" w:hAnsi="Times New Roman" w:cs="Times New Roman"/>
          <w:caps/>
          <w:color w:val="000000" w:themeColor="text1"/>
          <w:lang w:val="ru-RU"/>
        </w:rPr>
        <w:t>«</w:t>
      </w:r>
      <w:r w:rsidRPr="0076008F">
        <w:rPr>
          <w:rFonts w:ascii="Times New Roman" w:hAnsi="Times New Roman" w:cs="Times New Roman"/>
          <w:caps/>
          <w:color w:val="000000" w:themeColor="text1"/>
          <w:lang w:val="ru-RU"/>
        </w:rPr>
        <w:t>Карты чувств</w:t>
      </w:r>
      <w:r w:rsidRPr="0076008F">
        <w:rPr>
          <w:rFonts w:ascii="Times New Roman" w:hAnsi="Times New Roman" w:cs="Times New Roman"/>
          <w:caps/>
          <w:color w:val="000000" w:themeColor="text1"/>
          <w:lang w:val="ru-RU"/>
        </w:rPr>
        <w:t>»</w:t>
      </w:r>
      <w:r w:rsidR="0076008F">
        <w:rPr>
          <w:rFonts w:ascii="Times New Roman" w:hAnsi="Times New Roman" w:cs="Times New Roman"/>
          <w:caps/>
          <w:color w:val="000000" w:themeColor="text1"/>
          <w:lang w:val="ru-RU"/>
        </w:rPr>
        <w:t xml:space="preserve"> - </w:t>
      </w:r>
      <w:r w:rsidRPr="0076008F">
        <w:rPr>
          <w:rFonts w:ascii="Times New Roman" w:hAnsi="Times New Roman" w:cs="Times New Roman"/>
          <w:caps/>
          <w:color w:val="000000" w:themeColor="text1"/>
          <w:lang w:val="ru-RU"/>
        </w:rPr>
        <w:t>как инструмент эмоциональной поддержки педагогов»</w:t>
      </w:r>
    </w:p>
    <w:p w14:paraId="53310E18" w14:textId="77777777" w:rsidR="0076008F" w:rsidRPr="0076008F" w:rsidRDefault="0076008F" w:rsidP="0076008F">
      <w:pPr>
        <w:rPr>
          <w:lang w:val="ru-RU"/>
        </w:rPr>
      </w:pPr>
    </w:p>
    <w:p w14:paraId="6AC003E8" w14:textId="77777777" w:rsidR="00286715" w:rsidRPr="00880185" w:rsidRDefault="000725CC" w:rsidP="00880185">
      <w:pPr>
        <w:pStyle w:val="21"/>
        <w:spacing w:before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Аннотация</w:t>
      </w:r>
    </w:p>
    <w:p w14:paraId="38D4C0D1" w14:textId="77777777" w:rsidR="00880185" w:rsidRDefault="000725CC" w:rsidP="00880185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статье представлен авторский проект «Карты чувств» — мини-группа эмоциональной поддержки педагогов, направленная на развитие осознанности, профилактику профессионального выгорания и формирование навыков саморегуляции через метод визуально-символьного моделирования.</w:t>
      </w:r>
    </w:p>
    <w:p w14:paraId="435DAA8C" w14:textId="65E0E849" w:rsidR="00880185" w:rsidRDefault="000725CC" w:rsidP="00880185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Методика основана на использовании метафорических и архетипических карт Таро в психологическом контексте, что позволяет педагогам мягко осознавать внутренние состояния, восстанавливать эмоциональные ресурсы и повышать качество взаимодействия с учащимися и коллегами.</w:t>
      </w:r>
    </w:p>
    <w:p w14:paraId="6362DBB5" w14:textId="003C1330" w:rsidR="00286715" w:rsidRPr="00880185" w:rsidRDefault="000725CC" w:rsidP="00880185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Программа апробирована в формате пяти встреч, включает элементы арт-терапии, рефлексивных практик, визуализации и группового обсуждения. Каждый этап способствует личностному росту участников, укреплению внутренней устойчивости и формированию культуры эмоционального присутствия в образовательной среде.</w:t>
      </w:r>
    </w:p>
    <w:p w14:paraId="62939554" w14:textId="77777777" w:rsidR="00286715" w:rsidRPr="00880185" w:rsidRDefault="000725CC" w:rsidP="00880185">
      <w:pPr>
        <w:pStyle w:val="21"/>
        <w:spacing w:before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Введение</w:t>
      </w:r>
    </w:p>
    <w:p w14:paraId="3A06D353" w14:textId="77777777" w:rsidR="00880185" w:rsidRDefault="000725CC" w:rsidP="00880185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Современная педагогическая практика требует не только профессиональных, но и эмоциональных компетенций. Педагоги ежедневно сталкиваются с высокой психоэмоциональной нагрузкой, необходимостью сохранять стабильность, эмпатию и включённость при постоянных изменениях образовательной среды. Одной из актуальных задач является профилактика эмоционального выгорания и формирование культуры саморегуляции.</w:t>
      </w:r>
    </w:p>
    <w:p w14:paraId="3470AFC3" w14:textId="1BB8C3AC" w:rsidR="00332D12" w:rsidRDefault="000725CC" w:rsidP="00CC4C0C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Проект «Карты чувств» представляет собой инновационный формат групповой эмоциональной поддержки педагогов, основанный на методе визуально-символьного моделирования с использованием метафорических и архетипических карт Таро (в психологическом, а не эзотерическом контексте).</w:t>
      </w:r>
    </w:p>
    <w:p w14:paraId="52D4AAE8" w14:textId="1A376FE9" w:rsidR="00286715" w:rsidRPr="00880185" w:rsidRDefault="000725CC" w:rsidP="00CC4C0C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Методика сочетает элементы арт-терапии, символ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ы и </w:t>
      </w:r>
      <w:proofErr w:type="spellStart"/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коучингов</w:t>
      </w:r>
      <w:r w:rsid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ые</w:t>
      </w:r>
      <w:proofErr w:type="spellEnd"/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подход</w:t>
      </w:r>
      <w:r w:rsid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что позволяет участникам мягко исследовать внутренн</w:t>
      </w:r>
      <w:r w:rsid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 состояния, осознавать эмоциональные паттерны и выстраивать более гармоничное взаимодействие с собой, детьми и коллегами.</w:t>
      </w:r>
    </w:p>
    <w:p w14:paraId="43AD55A1" w14:textId="77777777" w:rsidR="00286715" w:rsidRPr="00880185" w:rsidRDefault="000725CC" w:rsidP="00CC4C0C">
      <w:pPr>
        <w:pStyle w:val="21"/>
        <w:spacing w:before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Цель проекта</w:t>
      </w:r>
    </w:p>
    <w:p w14:paraId="6BBAE909" w14:textId="3DA9ECB2" w:rsidR="00286715" w:rsidRPr="00880185" w:rsidRDefault="000725CC" w:rsidP="00CC4C0C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Создание безопасного развивающего пространства для педагогов, направленного на развитие эмоционального интеллекта</w:t>
      </w:r>
      <w:r w:rsidRPr="00CC4C0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осознанности и навыков саморегуляции через визуально-символьные методы.</w:t>
      </w:r>
      <w:r w:rsidR="00CC4C0C" w:rsidRPr="00CC4C0C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CC4C0C" w:rsidRPr="00CC4C0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едагог — тоже человек, чувствующий, ищущий, умеющий обращаться к себе. Через Таро — не как «магия», а как зеркало внутренних процессов.</w:t>
      </w:r>
    </w:p>
    <w:p w14:paraId="7C8AFF84" w14:textId="77777777" w:rsidR="00286715" w:rsidRPr="00880185" w:rsidRDefault="000725CC" w:rsidP="00CC4C0C">
      <w:pPr>
        <w:pStyle w:val="21"/>
        <w:spacing w:before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Задачи программы</w:t>
      </w:r>
    </w:p>
    <w:p w14:paraId="2ED46D5F" w14:textId="77777777" w:rsidR="00332D12" w:rsidRPr="00332D12" w:rsidRDefault="000725CC" w:rsidP="00CC4C0C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ru-RU"/>
        </w:rPr>
      </w:pPr>
      <w:r w:rsidRPr="00332D1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ru-RU"/>
        </w:rPr>
        <w:t>Предметные задачи:</w:t>
      </w:r>
    </w:p>
    <w:p w14:paraId="7EC8E6CD" w14:textId="77777777" w:rsidR="00332D12" w:rsidRDefault="000725CC" w:rsidP="00CC4C0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— познакомить педагогов с методом визуально-символьного моделирования и его возможностями для самопомощи;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— развить умение распознавать и обозначать собственные эмоциональные состояния;</w:t>
      </w:r>
    </w:p>
    <w:p w14:paraId="358AA9E3" w14:textId="77777777" w:rsidR="00332D12" w:rsidRDefault="000725CC" w:rsidP="00CC4C0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— освоить приёмы восстановления ресурса и эмоционального баланса в педагогической деятельности.</w:t>
      </w:r>
    </w:p>
    <w:p w14:paraId="67CB82AF" w14:textId="77777777" w:rsidR="00332D12" w:rsidRPr="00332D12" w:rsidRDefault="000725CC" w:rsidP="00CC4C0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ru-RU"/>
        </w:rPr>
      </w:pPr>
      <w:r w:rsidRPr="00332D1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ru-RU"/>
        </w:rPr>
        <w:t>Метапредметные задачи:</w:t>
      </w:r>
    </w:p>
    <w:p w14:paraId="6EF5E158" w14:textId="5BCCF803" w:rsidR="00332D12" w:rsidRDefault="000725CC" w:rsidP="00CC4C0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— формировать навыки саморефлексии, эмоциональной осознанности и конструктивного взаимодействия в коллективе;</w:t>
      </w:r>
    </w:p>
    <w:p w14:paraId="1B97DC32" w14:textId="77777777" w:rsidR="00332D12" w:rsidRDefault="000725CC" w:rsidP="00CC4C0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— развить способность применять метафорические техники в профессиональном общении с детьми и коллегами;</w:t>
      </w:r>
    </w:p>
    <w:p w14:paraId="64D7C1CC" w14:textId="77777777" w:rsidR="00332D12" w:rsidRDefault="000725CC" w:rsidP="00CC4C0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— формировать практику эмоциональной поддержки в школьной среде.</w:t>
      </w:r>
    </w:p>
    <w:p w14:paraId="18CB7DDE" w14:textId="3F2AB7BE" w:rsidR="00332D12" w:rsidRPr="00332D12" w:rsidRDefault="000725CC" w:rsidP="00CC4C0C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ru-RU"/>
        </w:rPr>
      </w:pPr>
      <w:r w:rsidRPr="00332D1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ru-RU"/>
        </w:rPr>
        <w:t>Личностные задачи:</w:t>
      </w:r>
    </w:p>
    <w:p w14:paraId="7B7977E4" w14:textId="51A87654" w:rsidR="00286715" w:rsidRPr="00880185" w:rsidRDefault="000725CC" w:rsidP="00CC4C0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— способствовать формированию устойчивой внутренней позиции педагога, умеющего заботиться о себе и сохранять эмоциональное здоровье;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— развивать эмпатию, принятие и толерантность к чувствам других;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— укреплять чувство профессионального смысла и личной значимости в педагогической деятельности.</w:t>
      </w:r>
    </w:p>
    <w:p w14:paraId="7DF9594A" w14:textId="77777777" w:rsidR="00286715" w:rsidRPr="00880185" w:rsidRDefault="000725CC" w:rsidP="00CC4C0C">
      <w:pPr>
        <w:pStyle w:val="21"/>
        <w:spacing w:before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Актуальность</w:t>
      </w:r>
    </w:p>
    <w:p w14:paraId="61E368A3" w14:textId="3E38FD44" w:rsidR="00286715" w:rsidRPr="00880185" w:rsidRDefault="000725CC" w:rsidP="00CC4C0C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Тема эмоционального благополучия педагогов становится ключевой в современных образовательных учреждениях. Невысказанные эмоции, постоянное напряжение и высокая ответственность ведут к хронической усталости и снижению качества взаимодействия </w:t>
      </w:r>
      <w:r w:rsid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работоспособности 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учениками. Проект «Карты чувств» помогает педагогу вернуться к себе — к своей чувствительности, внутренним смыслам и источникам профессиональной радости.</w:t>
      </w:r>
    </w:p>
    <w:p w14:paraId="6C321FB0" w14:textId="77777777" w:rsidR="00286715" w:rsidRPr="00880185" w:rsidRDefault="000725CC" w:rsidP="00CC4C0C">
      <w:pPr>
        <w:pStyle w:val="21"/>
        <w:spacing w:before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Форма проведения</w:t>
      </w:r>
    </w:p>
    <w:p w14:paraId="7E7D7E66" w14:textId="09965590" w:rsidR="00323B2A" w:rsidRDefault="000725CC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Мини-группа: 3–6 педагогов;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Периодичность: 1 встреча в неделю 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всего 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 недель;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Формат: очно;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Продолжительность встречи: 60–75 минут.</w:t>
      </w:r>
      <w:r w:rsidR="00323B2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/>
      </w:r>
      <w:r w:rsid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/>
      </w:r>
    </w:p>
    <w:p w14:paraId="675D37C6" w14:textId="77777777" w:rsid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 w:type="page"/>
      </w:r>
    </w:p>
    <w:p w14:paraId="2F670452" w14:textId="689B8D69" w:rsidR="00323B2A" w:rsidRPr="00323B2A" w:rsidRDefault="00323B2A" w:rsidP="00CC4C0C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0" w:name="_db3t10eng9sy" w:colFirst="0" w:colLast="0"/>
      <w:bookmarkEnd w:id="0"/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lastRenderedPageBreak/>
        <w:t>ВСТРЕЧА 1. ПЕРВИЧНАЯ ЭМОЦИОНАЛЬНАЯ КАРТА</w:t>
      </w:r>
    </w:p>
    <w:p w14:paraId="1E1D7B9B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Цель: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познакомить участников с методом, безопасно войти в работу с образами, начать осознавать доминирующие чувства и состояния.</w:t>
      </w:r>
    </w:p>
    <w:p w14:paraId="6C1BBD87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Структура:</w:t>
      </w:r>
    </w:p>
    <w:p w14:paraId="7F42C42C" w14:textId="77777777" w:rsidR="00323B2A" w:rsidRPr="00323B2A" w:rsidRDefault="00323B2A" w:rsidP="00CC4C0C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Вводная часть (объяснение метафорического подхода, зачем мы работаем через образы, а не «в лоб»)</w:t>
      </w:r>
    </w:p>
    <w:p w14:paraId="3F6CCDFC" w14:textId="7F4565AC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Упражнение: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«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Как я себя чувствую, как педагог сейчас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»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— каждый участник выбирает 1 карту из колоды и озвучивает:</w:t>
      </w:r>
    </w:p>
    <w:p w14:paraId="4C271C14" w14:textId="77777777" w:rsidR="00323B2A" w:rsidRPr="00323B2A" w:rsidRDefault="00323B2A" w:rsidP="00CC4C0C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на ней изображено?</w:t>
      </w:r>
    </w:p>
    <w:p w14:paraId="136D1BD0" w14:textId="584B513D" w:rsidR="00323B2A" w:rsidRPr="00323B2A" w:rsidRDefault="00323B2A" w:rsidP="00CC4C0C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какие чувства возникают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, глядя на карту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?</w:t>
      </w:r>
    </w:p>
    <w:p w14:paraId="5BD0A74B" w14:textId="77777777" w:rsidR="00323B2A" w:rsidRPr="00323B2A" w:rsidRDefault="00323B2A" w:rsidP="00CC4C0C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как это связано с их работой, отношениями в коллективе, отношением к себе?</w:t>
      </w:r>
    </w:p>
    <w:p w14:paraId="6EAED2F1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Пример: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Участница выбрала 5 кубков — говорит: «Я часто ощущаю, что всё зря. Отдаю много, но не вижу отклика. Устаю от этого». Через обсуждение группа находит поддержку, а ведущий предлагает вопрос: «А что из того, что ты даёшь, важно именно для тебя?»</w:t>
      </w:r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br/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Педагог вытягивает карту «8 кубков» — ощущение усталости, желания уйти. Обсуждаем, какие внутренние ресурсы нужно восстановить, что можно делегировать.</w:t>
      </w:r>
    </w:p>
    <w:p w14:paraId="43DF5A91" w14:textId="2F3662FB" w:rsid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Завершение</w:t>
      </w:r>
      <w:r w:rsidR="0063232B"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:</w:t>
      </w:r>
      <w:r w:rsidR="0063232B"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каждый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делает «эмоциональную заметку» — коротко фиксирует, что осознал и какие чувства были сильнее всего.</w:t>
      </w:r>
    </w:p>
    <w:p w14:paraId="336940E3" w14:textId="77777777" w:rsidR="00CC4C0C" w:rsidRPr="00323B2A" w:rsidRDefault="00CC4C0C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6D6F9385" w14:textId="77777777" w:rsidR="00323B2A" w:rsidRPr="00323B2A" w:rsidRDefault="00323B2A" w:rsidP="00CC4C0C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1" w:name="_i9lav2ir20us" w:colFirst="0" w:colLast="0"/>
      <w:bookmarkEnd w:id="1"/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ВСТРЕЧА 2. ЧУВСТВА В КОЛЛЕКТИВЕ: ЭМОЦИОНАЛЬНЫЙ ОБМЕН</w:t>
      </w:r>
    </w:p>
    <w:p w14:paraId="6C7B5092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Цель: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исследовать, как участники ощущают себя в педагогическом коллективе, где теряют/находят опору, границы и признание.</w:t>
      </w:r>
    </w:p>
    <w:p w14:paraId="51CEE999" w14:textId="597F02D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lastRenderedPageBreak/>
        <w:t>Упражнение 1</w:t>
      </w:r>
      <w:proofErr w:type="gramStart"/>
      <w:r w:rsidR="00CC4C0C"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:</w:t>
      </w:r>
      <w:r w:rsidR="00CC4C0C"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</w:t>
      </w:r>
      <w:r w:rsidR="00CC4C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</w:t>
      </w:r>
      <w:r w:rsidR="00CC4C0C"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аждый</w:t>
      </w:r>
      <w:proofErr w:type="gramEnd"/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выбирает карту на тему: «Что я даю коллективу?» и «Что получаю?»</w:t>
      </w:r>
    </w:p>
    <w:p w14:paraId="09E47677" w14:textId="77777777" w:rsidR="00323B2A" w:rsidRPr="00323B2A" w:rsidRDefault="00323B2A" w:rsidP="00CC4C0C">
      <w:pPr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колода Таро (печаль, злость, усталость, благодарность, интерес, вдохновение и т.п.)</w:t>
      </w:r>
    </w:p>
    <w:p w14:paraId="1CA16B94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Упражнение 2: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Работа в парах:</w:t>
      </w:r>
    </w:p>
    <w:p w14:paraId="77A8D704" w14:textId="77777777" w:rsidR="00323B2A" w:rsidRPr="00323B2A" w:rsidRDefault="00323B2A" w:rsidP="00CC4C0C">
      <w:pPr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участники вытягивают карту по вопросу: «Как я воспринимаю коллегу рядом?» — обсуждают, какие образы возникают и насколько они совпадают с реальностью.</w:t>
      </w:r>
    </w:p>
    <w:p w14:paraId="234DB4E2" w14:textId="54800F86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Пример: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Одна участница вытянула карту Справедливость — говорит: «Я часто всё оцениваю, как будто слежу, кто сколько делает». Группа помогает увидеть, где контроль — это защита от чувства ненужности.</w:t>
      </w:r>
      <w:r w:rsidR="0063232B" w:rsidRPr="006323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Выпала «Королева мечей» — педагогу важно учиться говорить «нет» и озвучивать свои потребности чётко и без вины.</w:t>
      </w:r>
    </w:p>
    <w:p w14:paraId="77210276" w14:textId="6978EA6F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Доп. инструмент: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короткий рассказ: «</w:t>
      </w:r>
      <w:r w:rsidR="006323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ак</w:t>
      </w:r>
      <w:proofErr w:type="spellEnd"/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я себя ощущаю в течение дня на работе».</w:t>
      </w:r>
    </w:p>
    <w:p w14:paraId="48686A31" w14:textId="59B2E1AF" w:rsid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Итог: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Фиксация </w:t>
      </w:r>
      <w:r w:rsidR="0063232B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трех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эмоций, которые участник хочет уменьшить, и </w:t>
      </w:r>
      <w:r w:rsidR="0063232B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трех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, которые хочет усилить. Это становится материалом для следующей встречи.</w:t>
      </w:r>
    </w:p>
    <w:p w14:paraId="31969C9B" w14:textId="77777777" w:rsidR="00CC4C0C" w:rsidRPr="00323B2A" w:rsidRDefault="00CC4C0C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79F54A1B" w14:textId="77777777" w:rsidR="00323B2A" w:rsidRPr="00323B2A" w:rsidRDefault="00323B2A" w:rsidP="00CC4C0C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2" w:name="_tgv3lvgecit0" w:colFirst="0" w:colLast="0"/>
      <w:bookmarkEnd w:id="2"/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ВСТРЕЧА 3. ГДЕ МОЙ РЕСУРС? КАРТА ВНУТРЕННЕЙ ОПОРЫ</w:t>
      </w:r>
    </w:p>
    <w:p w14:paraId="5228DFC6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Цель: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помочь педагогам осознать свои сильные стороны, точки восстановления и ресурсные образы, активировать их через карты.</w:t>
      </w:r>
    </w:p>
    <w:p w14:paraId="051D936A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Упражнение: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Работа с вопросами:</w:t>
      </w:r>
    </w:p>
    <w:p w14:paraId="5AACECDF" w14:textId="1D707C88" w:rsidR="00323B2A" w:rsidRPr="00323B2A" w:rsidRDefault="0063232B" w:rsidP="00CC4C0C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</w:t>
      </w:r>
      <w:r w:rsidR="00323B2A"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оя внутренняя опора сейчас? (1 карта)</w:t>
      </w:r>
    </w:p>
    <w:p w14:paraId="37081D06" w14:textId="3AFCB945" w:rsidR="00323B2A" w:rsidRPr="00323B2A" w:rsidRDefault="00323B2A" w:rsidP="00CC4C0C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Как я теряю</w:t>
      </w:r>
      <w:r w:rsidR="0063232B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свой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ресурс? (1 карта)</w:t>
      </w:r>
    </w:p>
    <w:p w14:paraId="4D4E4C3D" w14:textId="77777777" w:rsidR="00323B2A" w:rsidRPr="00323B2A" w:rsidRDefault="00323B2A" w:rsidP="00CC4C0C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помогает его восстанавливать? (1 карта)</w:t>
      </w:r>
    </w:p>
    <w:p w14:paraId="4FCFB0ED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Групповое обсуждение:</w:t>
      </w:r>
    </w:p>
    <w:p w14:paraId="6DC35C18" w14:textId="77777777" w:rsidR="00323B2A" w:rsidRPr="00323B2A" w:rsidRDefault="00323B2A" w:rsidP="00CC4C0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объединяет участников?</w:t>
      </w:r>
    </w:p>
    <w:p w14:paraId="7AB1096A" w14:textId="77777777" w:rsidR="00323B2A" w:rsidRPr="00323B2A" w:rsidRDefault="00323B2A" w:rsidP="00CC4C0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Как можно создавать пространство восстановления внутри школы?</w:t>
      </w:r>
    </w:p>
    <w:p w14:paraId="74C31BB8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Пример: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Участник вытянул карту Сила — сказал: «Я привык держаться и не показывать слабость». Группа обсуждает, что сила — это не только контроль, но и умение быть в контакте с собой. Выпала карта «Жрица» — педагог чувствует себя проводником знаний и ценит тишину, глубину, интуитивный подход. Находится отклик и поддержка в группе.</w:t>
      </w:r>
    </w:p>
    <w:p w14:paraId="7C0B578E" w14:textId="77777777" w:rsid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Практика на завершение: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Визуализация + фиксация: «Мой личный ресурс — это…» (каждый делает карточку-напоминание, которую может повесить у себя на столе).</w:t>
      </w:r>
    </w:p>
    <w:p w14:paraId="548CDAC1" w14:textId="77777777" w:rsidR="00CC4C0C" w:rsidRPr="00323B2A" w:rsidRDefault="00CC4C0C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369C5B8D" w14:textId="77777777" w:rsidR="00323B2A" w:rsidRPr="00323B2A" w:rsidRDefault="00323B2A" w:rsidP="00CC4C0C">
      <w:pPr>
        <w:spacing w:after="0" w:line="360" w:lineRule="auto"/>
        <w:ind w:left="720" w:hanging="36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3" w:name="_cy8r3c7i3mcp" w:colFirst="0" w:colLast="0"/>
      <w:bookmarkEnd w:id="3"/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ВСТРЕЧА 4. КАК Я ХОЧУ ЧУВСТВОВАТЬ СЕБЯ В РАБОТЕ?</w:t>
      </w:r>
    </w:p>
    <w:p w14:paraId="17480B3F" w14:textId="77777777" w:rsidR="00CC4C0C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Тема: «Чем я могу наполняться?»</w:t>
      </w:r>
    </w:p>
    <w:p w14:paraId="34080796" w14:textId="41E436B2" w:rsidR="00CC4C0C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Фокус: личные ресурсы, способы восстановления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/>
        <w:t xml:space="preserve">Карты: </w:t>
      </w:r>
      <w:r w:rsidR="0063232B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масть- кубков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, звезда, солнце</w:t>
      </w:r>
    </w:p>
    <w:p w14:paraId="2770F336" w14:textId="3317DD16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Упражнение:</w:t>
      </w:r>
    </w:p>
    <w:p w14:paraId="332F20EE" w14:textId="77777777" w:rsidR="00323B2A" w:rsidRPr="00323B2A" w:rsidRDefault="00323B2A" w:rsidP="00CC4C0C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Ресурсная карта недели</w:t>
      </w:r>
    </w:p>
    <w:p w14:paraId="320F1AC9" w14:textId="77777777" w:rsidR="00323B2A" w:rsidRPr="00323B2A" w:rsidRDefault="00323B2A" w:rsidP="00CC4C0C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Коллаж «мои ресурсы»</w:t>
      </w:r>
    </w:p>
    <w:p w14:paraId="08836013" w14:textId="77777777" w:rsidR="00323B2A" w:rsidRPr="00323B2A" w:rsidRDefault="00323B2A" w:rsidP="00CC4C0C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Мини-медитация на карту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/>
      </w:r>
    </w:p>
    <w:p w14:paraId="33095E38" w14:textId="77777777" w:rsidR="00323B2A" w:rsidRPr="00323B2A" w:rsidRDefault="00323B2A" w:rsidP="00CC4C0C">
      <w:pPr>
        <w:spacing w:after="0" w:line="360" w:lineRule="auto"/>
        <w:ind w:right="60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 xml:space="preserve">Пример: 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Педагог тянет «9 кубков» — обсуждаем радости вне работы, важность «разрешения» себе отдыхать и получать удовольствие.</w:t>
      </w:r>
    </w:p>
    <w:p w14:paraId="09704F5B" w14:textId="6B13171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Цель: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выйти на осознанное состояние, к которому стремится каждый участник, составить карту эмоционального вектора.</w:t>
      </w:r>
    </w:p>
    <w:p w14:paraId="34A114B3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Упражнение: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Карты выбираются на 3 вопроса:</w:t>
      </w:r>
    </w:p>
    <w:p w14:paraId="22A3EB2D" w14:textId="77777777" w:rsidR="00323B2A" w:rsidRPr="00323B2A" w:rsidRDefault="00323B2A" w:rsidP="00CC4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Каким я хочу быть педагогом?</w:t>
      </w:r>
    </w:p>
    <w:p w14:paraId="0581D027" w14:textId="538C0C61" w:rsidR="00323B2A" w:rsidRPr="00323B2A" w:rsidRDefault="00323B2A" w:rsidP="00CC4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Какие чувства я хочу нести в </w:t>
      </w:r>
      <w:r w:rsidR="0063232B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группу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/коллектив?</w:t>
      </w:r>
    </w:p>
    <w:p w14:paraId="601B217D" w14:textId="77777777" w:rsidR="00323B2A" w:rsidRPr="00323B2A" w:rsidRDefault="00323B2A" w:rsidP="00CC4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может помочь удерживать это состояние?</w:t>
      </w:r>
    </w:p>
    <w:p w14:paraId="0BE09088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lastRenderedPageBreak/>
        <w:t>Работа в парах:</w:t>
      </w:r>
    </w:p>
    <w:p w14:paraId="411555E6" w14:textId="77777777" w:rsidR="00323B2A" w:rsidRPr="00323B2A" w:rsidRDefault="00323B2A" w:rsidP="00CC4C0C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делятся и обсуждают, что может стать конкретным действием: от изменения поведения до личных ритуалов (паузы, анкеты, форматы общения).</w:t>
      </w:r>
    </w:p>
    <w:p w14:paraId="6A8D1DA3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Групповой итог: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Создание «Кода группы»: каждый выбирает 1 карту, которая стала для него символом этого мини-курса. Из них создаётся общий визуал (оформляется постер или фрагмент стенда).</w:t>
      </w:r>
    </w:p>
    <w:p w14:paraId="42B6E230" w14:textId="046E890E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Домашнее задание</w:t>
      </w:r>
      <w:r w:rsidR="0063232B"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:</w:t>
      </w:r>
      <w:r w:rsidR="0063232B"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описать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для себя </w:t>
      </w:r>
      <w:r w:rsidR="0063232B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один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личный эмоциональный ритуал — «Как я буду заботиться о себе в рабочие дни». Можно с опорой на карту.</w:t>
      </w:r>
    </w:p>
    <w:p w14:paraId="0B07FA68" w14:textId="77777777" w:rsidR="0063232B" w:rsidRDefault="0063232B" w:rsidP="00CC4C0C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4" w:name="_qqsx75o8c51p" w:colFirst="0" w:colLast="0"/>
      <w:bookmarkEnd w:id="4"/>
    </w:p>
    <w:p w14:paraId="6DFA5767" w14:textId="7A5787F7" w:rsidR="00323B2A" w:rsidRPr="00323B2A" w:rsidRDefault="00323B2A" w:rsidP="00CC4C0C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 xml:space="preserve">ВСТРЕЧА 5. ТЕМА: </w:t>
      </w:r>
      <w:r w:rsidRPr="00323B2A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" w:eastAsia="ru-RU"/>
        </w:rPr>
        <w:t>«Я себя выбираю. Возвращение к себе»</w:t>
      </w:r>
    </w:p>
    <w:p w14:paraId="37F80D05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Задачи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:</w:t>
      </w:r>
    </w:p>
    <w:p w14:paraId="4218435F" w14:textId="77777777" w:rsidR="00323B2A" w:rsidRPr="00323B2A" w:rsidRDefault="00323B2A" w:rsidP="00CC4C0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завершить цикл осознанием ценности себя;</w:t>
      </w:r>
    </w:p>
    <w:p w14:paraId="37DD6316" w14:textId="77777777" w:rsidR="00323B2A" w:rsidRPr="00323B2A" w:rsidRDefault="00323B2A" w:rsidP="00CC4C0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определить личную опору и путь восстановления;</w:t>
      </w:r>
    </w:p>
    <w:p w14:paraId="3450F6AD" w14:textId="77777777" w:rsidR="000725CC" w:rsidRDefault="00323B2A" w:rsidP="00CC4C0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построить ресурсную внутреннюю позицию.</w:t>
      </w:r>
    </w:p>
    <w:p w14:paraId="432F1916" w14:textId="211411E2" w:rsidR="00323B2A" w:rsidRPr="00323B2A" w:rsidRDefault="00323B2A" w:rsidP="000725C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00E22F85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Структура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:</w:t>
      </w:r>
    </w:p>
    <w:p w14:paraId="0045C295" w14:textId="2E95A524" w:rsidR="00323B2A" w:rsidRPr="00323B2A" w:rsidRDefault="00323B2A" w:rsidP="00CC4C0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Чек</w:t>
      </w:r>
      <w:r w:rsidR="00CC4C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лист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: «Что я поняла о себе за эти встречи?».</w:t>
      </w:r>
    </w:p>
    <w:p w14:paraId="3CA47DDA" w14:textId="77777777" w:rsidR="00CC4C0C" w:rsidRDefault="00323B2A" w:rsidP="00CC4C0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Расклад «Моя точка опоры»:</w:t>
      </w:r>
    </w:p>
    <w:p w14:paraId="0F4689A0" w14:textId="0D7CDBE8" w:rsidR="00323B2A" w:rsidRPr="00323B2A" w:rsidRDefault="00323B2A" w:rsidP="00CC4C0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201A86A5" w14:textId="77777777" w:rsidR="00323B2A" w:rsidRPr="00323B2A" w:rsidRDefault="00323B2A" w:rsidP="00CC4C0C">
      <w:pPr>
        <w:numPr>
          <w:ilvl w:val="1"/>
          <w:numId w:val="26"/>
        </w:numPr>
        <w:spacing w:after="0" w:line="360" w:lineRule="auto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 карта: Моя сила, которую я недооцениваю</w:t>
      </w:r>
    </w:p>
    <w:p w14:paraId="34AC28E8" w14:textId="77777777" w:rsidR="00323B2A" w:rsidRPr="00323B2A" w:rsidRDefault="00323B2A" w:rsidP="00CC4C0C">
      <w:pPr>
        <w:numPr>
          <w:ilvl w:val="1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 карта</w:t>
      </w:r>
      <w:proofErr w:type="gramStart"/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: Что</w:t>
      </w:r>
      <w:proofErr w:type="gramEnd"/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помогает мне возвращаться к себе</w:t>
      </w:r>
    </w:p>
    <w:p w14:paraId="422D0F93" w14:textId="77777777" w:rsidR="00CC4C0C" w:rsidRDefault="00323B2A" w:rsidP="00CC4C0C">
      <w:pPr>
        <w:numPr>
          <w:ilvl w:val="1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</w:t>
      </w:r>
      <w:r w:rsidR="00CC4C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карта</w:t>
      </w:r>
      <w:proofErr w:type="gramStart"/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: Что</w:t>
      </w:r>
      <w:proofErr w:type="gramEnd"/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будет моей поддержкой в стрессе</w:t>
      </w:r>
    </w:p>
    <w:p w14:paraId="4BAA1244" w14:textId="55BB5BF5" w:rsidR="00323B2A" w:rsidRPr="00323B2A" w:rsidRDefault="00323B2A" w:rsidP="00CC4C0C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568B8734" w14:textId="77777777" w:rsidR="00323B2A" w:rsidRPr="00323B2A" w:rsidRDefault="00323B2A" w:rsidP="00CC4C0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Индивидуальная рефлексия: написать письмо себе (можно с картой-подсказкой).</w:t>
      </w:r>
    </w:p>
    <w:p w14:paraId="41CEC130" w14:textId="77777777" w:rsidR="00323B2A" w:rsidRPr="00323B2A" w:rsidRDefault="00323B2A" w:rsidP="00CC4C0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Завершение: круг поддержки + сертификаты/напоминания с символом.</w:t>
      </w:r>
    </w:p>
    <w:p w14:paraId="33D62C79" w14:textId="77777777" w:rsidR="00323B2A" w:rsidRPr="00323B2A" w:rsidRDefault="00323B2A" w:rsidP="00CC4C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lastRenderedPageBreak/>
        <w:t>Материалы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:</w:t>
      </w:r>
    </w:p>
    <w:p w14:paraId="3A74F639" w14:textId="77777777" w:rsidR="00323B2A" w:rsidRPr="00323B2A" w:rsidRDefault="00323B2A" w:rsidP="00CC4C0C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анкета на саморефлексию;</w:t>
      </w:r>
    </w:p>
    <w:p w14:paraId="3416C180" w14:textId="7168E213" w:rsidR="00323B2A" w:rsidRPr="00323B2A" w:rsidRDefault="00323B2A" w:rsidP="00CC4C0C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печатные </w:t>
      </w:r>
      <w:r w:rsidR="00CC4C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карточки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с цитатами (на выбор — завершающий якорь);</w:t>
      </w:r>
    </w:p>
    <w:p w14:paraId="680A0857" w14:textId="77777777" w:rsidR="00323B2A" w:rsidRPr="00323B2A" w:rsidRDefault="00323B2A" w:rsidP="00CC4C0C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образцы раскладов, которые можно использовать дальше индивидуально.</w:t>
      </w:r>
    </w:p>
    <w:p w14:paraId="63EEDE53" w14:textId="77777777" w:rsidR="00323B2A" w:rsidRPr="00323B2A" w:rsidRDefault="00323B2A" w:rsidP="00CC4C0C">
      <w:pPr>
        <w:spacing w:after="0" w:line="360" w:lineRule="auto"/>
        <w:ind w:left="720" w:hanging="36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5" w:name="_lx78lfiwd1el" w:colFirst="0" w:colLast="0"/>
      <w:bookmarkEnd w:id="5"/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ВОЗМОЖНОСТИ ПРОДОЛЖЕНИЯ:</w:t>
      </w:r>
    </w:p>
    <w:p w14:paraId="5DD4057F" w14:textId="77777777" w:rsidR="00323B2A" w:rsidRPr="00323B2A" w:rsidRDefault="00323B2A" w:rsidP="00CC4C0C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доп. встречи по темам: «Работа с тревогой», «Границы и согласие», «Отношения с родителями учеников», «Психологический язык в работе»</w:t>
      </w:r>
    </w:p>
    <w:p w14:paraId="29E3AFD5" w14:textId="77777777" w:rsidR="00323B2A" w:rsidRPr="00323B2A" w:rsidRDefault="00323B2A" w:rsidP="00CC4C0C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сопровождение: чат группы + визуальные карточки + методические памятки</w:t>
      </w:r>
    </w:p>
    <w:p w14:paraId="1EDD37ED" w14:textId="0FC3B2E1" w:rsidR="00323B2A" w:rsidRPr="00323B2A" w:rsidRDefault="00323B2A" w:rsidP="00CC4C0C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3CFBE1F8" w14:textId="7BAAE0FA" w:rsidR="00CC4C0C" w:rsidRDefault="00CC4C0C">
      <w:pPr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 w:type="page"/>
      </w:r>
    </w:p>
    <w:p w14:paraId="2618AD4E" w14:textId="237B0927" w:rsidR="00323B2A" w:rsidRDefault="00CC4C0C" w:rsidP="00CC4C0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" w:eastAsia="ru-RU"/>
        </w:rPr>
      </w:pPr>
      <w:bookmarkStart w:id="6" w:name="_8sv9tjk8llke" w:colFirst="0" w:colLast="0"/>
      <w:bookmarkEnd w:id="6"/>
      <w:r w:rsidRPr="00CC4C0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" w:eastAsia="ru-RU"/>
        </w:rPr>
        <w:lastRenderedPageBreak/>
        <w:t>Приложение</w:t>
      </w:r>
      <w:r w:rsidR="00323B2A" w:rsidRPr="00323B2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" w:eastAsia="ru-RU"/>
        </w:rPr>
        <w:t>. ЧЕК-ЛИСТЫ ДЛЯ ПЕДАГОГА</w:t>
      </w:r>
    </w:p>
    <w:p w14:paraId="595BFF23" w14:textId="77777777" w:rsidR="00CC4C0C" w:rsidRPr="00323B2A" w:rsidRDefault="00CC4C0C" w:rsidP="00CC4C0C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" w:eastAsia="ru-RU"/>
        </w:rPr>
      </w:pPr>
    </w:p>
    <w:p w14:paraId="1BBD4462" w14:textId="1B164C5B" w:rsidR="00323B2A" w:rsidRPr="00323B2A" w:rsidRDefault="00323B2A" w:rsidP="00CC4C0C">
      <w:pPr>
        <w:spacing w:after="0" w:line="36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bookmarkStart w:id="7" w:name="_vtq9ycfhl2cv" w:colFirst="0" w:colLast="0"/>
      <w:bookmarkEnd w:id="7"/>
      <w:r w:rsidRPr="00323B2A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Чек-лист: «Эмоциональное состояние перед рабочим днём»</w:t>
      </w:r>
    </w:p>
    <w:p w14:paraId="46F51C2C" w14:textId="77777777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Цель — осознание собственного эмоционального фона до начала взаимодействия с детьми.</w:t>
      </w:r>
    </w:p>
    <w:p w14:paraId="4446A325" w14:textId="77777777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Инструкция: Отметьте, какие состояния вам близки прямо сейчас.</w:t>
      </w:r>
    </w:p>
    <w:p w14:paraId="64ED9024" w14:textId="77777777" w:rsidR="00323B2A" w:rsidRPr="00323B2A" w:rsidRDefault="00323B2A" w:rsidP="00CC4C0C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Я чувствую себя спокойно</w:t>
      </w:r>
    </w:p>
    <w:p w14:paraId="08BF9CC8" w14:textId="77777777" w:rsidR="00323B2A" w:rsidRPr="00323B2A" w:rsidRDefault="00323B2A" w:rsidP="00CC4C0C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Меня что-то тревожит</w:t>
      </w:r>
    </w:p>
    <w:p w14:paraId="39EE671E" w14:textId="77777777" w:rsidR="00323B2A" w:rsidRPr="00323B2A" w:rsidRDefault="00323B2A" w:rsidP="00CC4C0C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Уровень стресса: низкий / средний / высокий</w:t>
      </w:r>
    </w:p>
    <w:p w14:paraId="09F6C829" w14:textId="77777777" w:rsidR="00323B2A" w:rsidRPr="00323B2A" w:rsidRDefault="00323B2A" w:rsidP="00CC4C0C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Я выспался(ась)</w:t>
      </w:r>
    </w:p>
    <w:p w14:paraId="5B6993B3" w14:textId="77777777" w:rsidR="00323B2A" w:rsidRPr="00323B2A" w:rsidRDefault="00323B2A" w:rsidP="00CC4C0C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Мне хочется уединения</w:t>
      </w:r>
    </w:p>
    <w:p w14:paraId="7C542CD0" w14:textId="77777777" w:rsidR="00323B2A" w:rsidRPr="00323B2A" w:rsidRDefault="00323B2A" w:rsidP="00CC4C0C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У меня есть ресурс для поддержки других</w:t>
      </w:r>
    </w:p>
    <w:p w14:paraId="44483241" w14:textId="77777777" w:rsidR="00323B2A" w:rsidRPr="00323B2A" w:rsidRDefault="00323B2A" w:rsidP="00CC4C0C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Есть раздражение / злость (на себя, других, ситуацию)</w:t>
      </w:r>
    </w:p>
    <w:p w14:paraId="20BCC9D9" w14:textId="77777777" w:rsidR="00323B2A" w:rsidRPr="00323B2A" w:rsidRDefault="00323B2A" w:rsidP="00CC4C0C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 теле есть зажимы / напряжение (где?)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/>
      </w:r>
    </w:p>
    <w:p w14:paraId="05984255" w14:textId="646DD7E6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Дополнительно: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/>
      </w:r>
      <w:r w:rsidR="00D71292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1. </w:t>
      </w:r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Запишите эмоцию, которую хотите прожить сегодня в классе.</w:t>
      </w:r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br/>
      </w:r>
      <w:r w:rsidR="00D71292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2. </w:t>
      </w:r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Какую поддержку готовы дать себе?</w:t>
      </w:r>
    </w:p>
    <w:p w14:paraId="629D8C1D" w14:textId="77777777" w:rsidR="00D71292" w:rsidRDefault="00D71292" w:rsidP="00CC4C0C">
      <w:pPr>
        <w:spacing w:after="0" w:line="360" w:lineRule="auto"/>
        <w:outlineLvl w:val="2"/>
        <w:rPr>
          <w:rFonts w:ascii="Segoe UI Emoji" w:eastAsia="Arial Unicode MS" w:hAnsi="Segoe UI Emoji" w:cs="Segoe UI Emoji"/>
          <w:color w:val="000000"/>
          <w:sz w:val="28"/>
          <w:szCs w:val="28"/>
          <w:lang w:val="ru" w:eastAsia="ru-RU"/>
        </w:rPr>
      </w:pPr>
      <w:bookmarkStart w:id="8" w:name="_5wghikusxfqj" w:colFirst="0" w:colLast="0"/>
      <w:bookmarkEnd w:id="8"/>
    </w:p>
    <w:p w14:paraId="3D3568B5" w14:textId="31D8BB7E" w:rsidR="00323B2A" w:rsidRPr="00323B2A" w:rsidRDefault="00323B2A" w:rsidP="00CC4C0C">
      <w:pPr>
        <w:spacing w:after="0" w:line="36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23B2A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Чек-лист: «Пауза саморегуляции»</w:t>
      </w:r>
    </w:p>
    <w:p w14:paraId="44FEB993" w14:textId="77777777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Цель — восстановление ресурса в течение дня.</w:t>
      </w:r>
    </w:p>
    <w:p w14:paraId="7B2223BA" w14:textId="77777777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Инструкция: Выберите 1–2 пункта, которые готовы сделать в течение ближайших 5–10 минут:</w:t>
      </w:r>
    </w:p>
    <w:p w14:paraId="67C182EA" w14:textId="77777777" w:rsidR="00323B2A" w:rsidRPr="00323B2A" w:rsidRDefault="00323B2A" w:rsidP="00CC4C0C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Пройтись и подышать (5 циклов глубокого дыхания)</w:t>
      </w:r>
    </w:p>
    <w:p w14:paraId="05C83E07" w14:textId="77777777" w:rsidR="00323B2A" w:rsidRPr="00323B2A" w:rsidRDefault="00323B2A" w:rsidP="00CC4C0C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Выпить воды и помассировать ладони</w:t>
      </w:r>
    </w:p>
    <w:p w14:paraId="6E003F0C" w14:textId="77777777" w:rsidR="00323B2A" w:rsidRPr="00323B2A" w:rsidRDefault="00323B2A" w:rsidP="00CC4C0C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Сменить позу, сделать растяжку</w:t>
      </w:r>
    </w:p>
    <w:p w14:paraId="1A7FAB85" w14:textId="77777777" w:rsidR="00323B2A" w:rsidRDefault="00323B2A" w:rsidP="00CC4C0C">
      <w:pPr>
        <w:numPr>
          <w:ilvl w:val="0"/>
          <w:numId w:val="18"/>
        </w:numPr>
        <w:spacing w:after="0" w:line="360" w:lineRule="auto"/>
        <w:rPr>
          <w:rFonts w:ascii="Times New Roman" w:eastAsia="Arial" w:hAnsi="Times New Roman" w:cs="Times New Roman"/>
          <w:b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Вспомнить ребёнка, которому удалось помочь</w:t>
      </w:r>
      <w:r w:rsidRPr="00323B2A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br/>
      </w:r>
    </w:p>
    <w:p w14:paraId="2D9FB624" w14:textId="67459A5F" w:rsidR="00D71292" w:rsidRPr="00D71292" w:rsidRDefault="00D71292" w:rsidP="00D71292">
      <w:pPr>
        <w:spacing w:after="0" w:line="360" w:lineRule="auto"/>
        <w:rPr>
          <w:rFonts w:ascii="Times New Roman" w:eastAsia="Arial" w:hAnsi="Times New Roman" w:cs="Times New Roman"/>
          <w:b/>
          <w:caps/>
          <w:sz w:val="28"/>
          <w:szCs w:val="28"/>
          <w:lang w:val="ru" w:eastAsia="ru-RU"/>
        </w:rPr>
      </w:pPr>
      <w:r w:rsidRPr="00D71292">
        <w:rPr>
          <w:rFonts w:ascii="Times New Roman" w:eastAsia="Arial" w:hAnsi="Times New Roman" w:cs="Times New Roman"/>
          <w:b/>
          <w:caps/>
          <w:sz w:val="28"/>
          <w:szCs w:val="28"/>
          <w:lang w:val="ru" w:eastAsia="ru-RU"/>
        </w:rPr>
        <w:t>Дополнительная индивидуальная работа с педагогом</w:t>
      </w:r>
    </w:p>
    <w:p w14:paraId="5D44548A" w14:textId="77777777" w:rsidR="00D71292" w:rsidRPr="00323B2A" w:rsidRDefault="00D71292" w:rsidP="00D71292">
      <w:pPr>
        <w:spacing w:after="0" w:line="360" w:lineRule="auto"/>
        <w:rPr>
          <w:rFonts w:ascii="Times New Roman" w:eastAsia="Arial" w:hAnsi="Times New Roman" w:cs="Times New Roman"/>
          <w:b/>
          <w:sz w:val="28"/>
          <w:szCs w:val="28"/>
          <w:lang w:val="ru" w:eastAsia="ru-RU"/>
        </w:rPr>
      </w:pPr>
    </w:p>
    <w:p w14:paraId="2EE3C00B" w14:textId="77777777" w:rsidR="00323B2A" w:rsidRPr="00323B2A" w:rsidRDefault="00323B2A" w:rsidP="00CC4C0C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9" w:name="_svs4ju3323b8" w:colFirst="0" w:colLast="0"/>
      <w:bookmarkEnd w:id="9"/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Расклад «Моё эмоциональное состояние сейчас»</w:t>
      </w:r>
    </w:p>
    <w:p w14:paraId="724B3EB5" w14:textId="77777777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Карты:</w:t>
      </w:r>
    </w:p>
    <w:p w14:paraId="4BB1A85B" w14:textId="77777777" w:rsidR="00323B2A" w:rsidRPr="00323B2A" w:rsidRDefault="00323B2A" w:rsidP="00CC4C0C">
      <w:pPr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я чувствую, но не осознаю?</w:t>
      </w:r>
    </w:p>
    <w:p w14:paraId="7994759C" w14:textId="77777777" w:rsidR="00323B2A" w:rsidRPr="00323B2A" w:rsidRDefault="00323B2A" w:rsidP="00CC4C0C">
      <w:pPr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влияет на моё состояние?</w:t>
      </w:r>
    </w:p>
    <w:p w14:paraId="4F70D79C" w14:textId="77777777" w:rsidR="00323B2A" w:rsidRPr="00323B2A" w:rsidRDefault="00323B2A" w:rsidP="00CC4C0C">
      <w:pPr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Какая эмоция просится быть признанной?</w:t>
      </w:r>
    </w:p>
    <w:p w14:paraId="370C51EA" w14:textId="77777777" w:rsidR="00323B2A" w:rsidRPr="00323B2A" w:rsidRDefault="00323B2A" w:rsidP="00CC4C0C">
      <w:pPr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может помочь мне поддержать себя?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/>
      </w:r>
    </w:p>
    <w:p w14:paraId="6EAF5A78" w14:textId="6C78DAFD" w:rsid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 xml:space="preserve">Цель: выявление скрытых эмоций, поиск ресурса, осознание фона перед </w:t>
      </w:r>
      <w:r w:rsidR="00D71292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занятиями</w:t>
      </w:r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.</w:t>
      </w:r>
    </w:p>
    <w:p w14:paraId="2EC0D474" w14:textId="77777777" w:rsidR="00D71292" w:rsidRPr="00323B2A" w:rsidRDefault="00D71292" w:rsidP="00CC4C0C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</w:p>
    <w:p w14:paraId="582E8CFA" w14:textId="77777777" w:rsidR="00323B2A" w:rsidRPr="00323B2A" w:rsidRDefault="00323B2A" w:rsidP="00CC4C0C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10" w:name="_8hcv2c5qssnm" w:colFirst="0" w:colLast="0"/>
      <w:bookmarkEnd w:id="10"/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Расклад «Как я воспринимаю ученика/коллегу»</w:t>
      </w:r>
    </w:p>
    <w:p w14:paraId="0CE33581" w14:textId="77777777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Карты:</w:t>
      </w:r>
    </w:p>
    <w:p w14:paraId="038851CF" w14:textId="4B199D56" w:rsidR="00323B2A" w:rsidRPr="00323B2A" w:rsidRDefault="00D71292" w:rsidP="00CC4C0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Мой м</w:t>
      </w:r>
      <w:r w:rsidRPr="00D71292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еханизм 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</w:t>
      </w:r>
      <w:r w:rsidRPr="00D71292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сихологической 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</w:t>
      </w:r>
      <w:r w:rsidRPr="00D71292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ащиты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</w:t>
      </w:r>
      <w:r w:rsidR="00323B2A"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на него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?</w:t>
      </w:r>
    </w:p>
    <w:p w14:paraId="1FB731AA" w14:textId="5D45BB3B" w:rsidR="00323B2A" w:rsidRDefault="00D71292" w:rsidP="00CC4C0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Как он ощущает себя рядом со мной</w:t>
      </w:r>
      <w:r w:rsidR="00323B2A"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?</w:t>
      </w:r>
    </w:p>
    <w:p w14:paraId="66296666" w14:textId="3057FE63" w:rsidR="00D71292" w:rsidRPr="00323B2A" w:rsidRDefault="00D71292" w:rsidP="00CC4C0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Каким он меня хотел бы видеть?</w:t>
      </w:r>
    </w:p>
    <w:p w14:paraId="51F91AD4" w14:textId="77777777" w:rsidR="00323B2A" w:rsidRPr="00323B2A" w:rsidRDefault="00323B2A" w:rsidP="00CC4C0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Чего я хочу от взаимодействия?</w:t>
      </w:r>
    </w:p>
    <w:p w14:paraId="4379406C" w14:textId="348CF401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 xml:space="preserve">Цель: уменьшить напряжение в отношениях, снять </w:t>
      </w:r>
      <w:proofErr w:type="spellStart"/>
      <w:r w:rsidR="00D71292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мпз</w:t>
      </w:r>
      <w:proofErr w:type="spellEnd"/>
      <w:r w:rsidRPr="00323B2A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.</w:t>
      </w:r>
    </w:p>
    <w:p w14:paraId="4B400776" w14:textId="77777777" w:rsidR="00323B2A" w:rsidRPr="00323B2A" w:rsidRDefault="00323B2A" w:rsidP="00CC4C0C">
      <w:pPr>
        <w:spacing w:after="0" w:line="360" w:lineRule="auto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11" w:name="_capk9838j67f" w:colFirst="0" w:colLast="0"/>
      <w:bookmarkStart w:id="12" w:name="_ag0mr2ok0ttz" w:colFirst="0" w:colLast="0"/>
      <w:bookmarkEnd w:id="11"/>
      <w:bookmarkEnd w:id="12"/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Расклад «Моё состояние сейчас» (3 карты)</w:t>
      </w:r>
    </w:p>
    <w:p w14:paraId="726B0CF6" w14:textId="77777777" w:rsidR="00323B2A" w:rsidRPr="00323B2A" w:rsidRDefault="00323B2A" w:rsidP="00CC4C0C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я чувствую глубже всего?</w:t>
      </w:r>
    </w:p>
    <w:p w14:paraId="0FDD2411" w14:textId="77777777" w:rsidR="00323B2A" w:rsidRPr="00323B2A" w:rsidRDefault="00323B2A" w:rsidP="00CC4C0C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я показываю другим?</w:t>
      </w:r>
    </w:p>
    <w:p w14:paraId="31BD6CD4" w14:textId="77777777" w:rsidR="00323B2A" w:rsidRPr="00323B2A" w:rsidRDefault="00323B2A" w:rsidP="00CC4C0C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может меня поддержать?</w:t>
      </w:r>
    </w:p>
    <w:p w14:paraId="4B04D3E3" w14:textId="77777777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Используется на групповых встречах или перед трудной педагогической ситуацией.</w:t>
      </w:r>
    </w:p>
    <w:p w14:paraId="13418143" w14:textId="77777777" w:rsidR="00323B2A" w:rsidRPr="00323B2A" w:rsidRDefault="00323B2A" w:rsidP="00CC4C0C">
      <w:pPr>
        <w:spacing w:after="0" w:line="360" w:lineRule="auto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13" w:name="_6cfabtq6jynx" w:colFirst="0" w:colLast="0"/>
      <w:bookmarkEnd w:id="13"/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lastRenderedPageBreak/>
        <w:t>Расклад «Как пройти трудный день»</w:t>
      </w:r>
    </w:p>
    <w:p w14:paraId="530899FE" w14:textId="77777777" w:rsidR="00323B2A" w:rsidRPr="00323B2A" w:rsidRDefault="00323B2A" w:rsidP="00CC4C0C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будет вызывать напряжение?</w:t>
      </w:r>
    </w:p>
    <w:p w14:paraId="0C087706" w14:textId="77777777" w:rsidR="00323B2A" w:rsidRPr="00323B2A" w:rsidRDefault="00323B2A" w:rsidP="00CC4C0C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Как лучше всего на это отреагировать?</w:t>
      </w:r>
    </w:p>
    <w:p w14:paraId="3BCADB2D" w14:textId="77777777" w:rsidR="00323B2A" w:rsidRPr="00323B2A" w:rsidRDefault="00323B2A" w:rsidP="00CC4C0C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напомнит мне о себе?</w:t>
      </w:r>
    </w:p>
    <w:p w14:paraId="70471773" w14:textId="77777777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Можно комбинировать с карточками эмоций: педагог сначала вытягивает карту чувства, а потом — 3 карты Таро для поддержки.</w:t>
      </w:r>
    </w:p>
    <w:p w14:paraId="725B8944" w14:textId="77777777" w:rsidR="00323B2A" w:rsidRPr="00323B2A" w:rsidRDefault="00323B2A" w:rsidP="00CC4C0C">
      <w:pPr>
        <w:spacing w:after="0" w:line="360" w:lineRule="auto"/>
        <w:ind w:left="720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14" w:name="_1mme70668eu1" w:colFirst="0" w:colLast="0"/>
      <w:bookmarkEnd w:id="14"/>
      <w:r w:rsidRPr="00323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Расклад «Ресурс недели»</w:t>
      </w:r>
    </w:p>
    <w:p w14:paraId="3CADE486" w14:textId="77777777" w:rsidR="00323B2A" w:rsidRPr="00323B2A" w:rsidRDefault="00323B2A" w:rsidP="00CC4C0C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Внутренний ресурс</w:t>
      </w:r>
    </w:p>
    <w:p w14:paraId="7624B507" w14:textId="77777777" w:rsidR="00323B2A" w:rsidRPr="00323B2A" w:rsidRDefault="00323B2A" w:rsidP="00CC4C0C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Внешняя поддержка</w:t>
      </w:r>
    </w:p>
    <w:p w14:paraId="7941D144" w14:textId="77777777" w:rsidR="00323B2A" w:rsidRPr="00323B2A" w:rsidRDefault="00323B2A" w:rsidP="00CC4C0C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 поможет не слиться с чужими эмоциями</w:t>
      </w:r>
    </w:p>
    <w:p w14:paraId="4D5B4BE8" w14:textId="77777777" w:rsidR="00F8333C" w:rsidRDefault="00F8333C" w:rsidP="00CC4C0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</w:p>
    <w:p w14:paraId="1AD94B85" w14:textId="16463A11" w:rsidR="00323B2A" w:rsidRPr="00323B2A" w:rsidRDefault="00F8333C" w:rsidP="00CC4C0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val="ru" w:eastAsia="ru-RU"/>
        </w:rPr>
      </w:pPr>
      <w:r w:rsidRPr="00F8333C">
        <w:rPr>
          <w:rFonts w:ascii="Times New Roman" w:eastAsia="Times New Roman" w:hAnsi="Times New Roman" w:cs="Times New Roman"/>
          <w:b/>
          <w:caps/>
          <w:sz w:val="28"/>
          <w:szCs w:val="28"/>
          <w:lang w:val="ru" w:eastAsia="ru-RU"/>
        </w:rPr>
        <w:t>Индивидуальная работа:</w:t>
      </w:r>
      <w:r w:rsidR="00323B2A" w:rsidRPr="00323B2A">
        <w:rPr>
          <w:rFonts w:ascii="Times New Roman" w:eastAsia="Times New Roman" w:hAnsi="Times New Roman" w:cs="Times New Roman"/>
          <w:b/>
          <w:caps/>
          <w:sz w:val="28"/>
          <w:szCs w:val="28"/>
          <w:lang w:val="ru" w:eastAsia="ru-RU"/>
        </w:rPr>
        <w:t xml:space="preserve"> Психологическая пауза</w:t>
      </w:r>
    </w:p>
    <w:p w14:paraId="1D32E597" w14:textId="17A4393B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i/>
          <w:iCs/>
          <w:sz w:val="28"/>
          <w:szCs w:val="28"/>
          <w:lang w:val="ru" w:eastAsia="ru-RU"/>
        </w:rPr>
        <w:t>Цель</w:t>
      </w:r>
      <w:r w:rsidR="00F8333C" w:rsidRPr="00F8333C">
        <w:rPr>
          <w:rFonts w:ascii="Times New Roman" w:eastAsia="Times New Roman" w:hAnsi="Times New Roman" w:cs="Times New Roman"/>
          <w:i/>
          <w:iCs/>
          <w:sz w:val="28"/>
          <w:szCs w:val="28"/>
          <w:lang w:val="ru" w:eastAsia="ru-RU"/>
        </w:rPr>
        <w:t>:</w:t>
      </w:r>
      <w:r w:rsidR="00F8333C"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создать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пространство регулярной эмоциональной разгрузки и восстановления ресурса для педагогов. Минимум формата — максимум пользы.</w:t>
      </w:r>
    </w:p>
    <w:p w14:paraId="018EE805" w14:textId="77777777" w:rsidR="00F8333C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i/>
          <w:iCs/>
          <w:sz w:val="28"/>
          <w:szCs w:val="28"/>
          <w:lang w:val="ru" w:eastAsia="ru-RU"/>
        </w:rPr>
        <w:t>Формат: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1 раз в неделю Время: 20–30 минут (по согласовани</w:t>
      </w:r>
      <w:r w:rsidR="00F833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ю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) </w:t>
      </w:r>
    </w:p>
    <w:p w14:paraId="12CC6444" w14:textId="1A99C571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Место: кабинет </w:t>
      </w:r>
      <w:r w:rsidR="00F833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инструктора-методиста 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или тихое помещен</w:t>
      </w:r>
      <w:r w:rsidR="00F833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ие. Б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ез обязательств, можно просто прийти, посидеть, помолчать, попить чай. В фокусе — простое восстановление, без анализа и нотаций.</w:t>
      </w:r>
    </w:p>
    <w:p w14:paraId="462F448B" w14:textId="4EBA270A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i/>
          <w:iCs/>
          <w:sz w:val="28"/>
          <w:szCs w:val="28"/>
          <w:lang w:val="ru" w:eastAsia="ru-RU"/>
        </w:rPr>
        <w:t>Структура встречи:</w:t>
      </w:r>
    </w:p>
    <w:p w14:paraId="1E65590C" w14:textId="54EF1B59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Начало (5 мин) – Тихое пространство, фоновая музыка/ароматерапия по желанию – Можно выбрать карточку/аф</w:t>
      </w:r>
      <w:r w:rsidR="00F833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ф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ирмацию/вопрос на день (лежит на столе) – Возможна интеграция одной карты Таро или метафорической карты как эмоционального маркера состояния. </w:t>
      </w:r>
    </w:p>
    <w:p w14:paraId="3115DEF4" w14:textId="77777777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Основная часть (15–20 мин) – Тихий чай и спокойная атмосфера – По желанию: дыхательная техника, экспресс-упражнение на заземление/восстановление – Иногда — короткая практика: «Что я могу 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отдать сегодня, чтобы не выгореть?» – Возможен мини-расклад (1 карта): «Что мне нужно услышать сегодня?» / «Где мой ресурс?»</w:t>
      </w:r>
    </w:p>
    <w:p w14:paraId="2F16F5F5" w14:textId="77777777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Завершение (5 мин) – Вопрос: «Что я сейчас чувствую? Что забираю с собой?» – Никаких обязательств продолжать/участвовать всегда</w:t>
      </w:r>
    </w:p>
    <w:p w14:paraId="1EE67E24" w14:textId="419946C4" w:rsidR="00323B2A" w:rsidRPr="00323B2A" w:rsidRDefault="00323B2A" w:rsidP="00CC4C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3B2A">
        <w:rPr>
          <w:rFonts w:ascii="Times New Roman" w:eastAsia="Times New Roman" w:hAnsi="Times New Roman" w:cs="Times New Roman"/>
          <w:i/>
          <w:iCs/>
          <w:sz w:val="28"/>
          <w:szCs w:val="28"/>
          <w:lang w:val="ru" w:eastAsia="ru-RU"/>
        </w:rPr>
        <w:t xml:space="preserve">Варианты тем </w:t>
      </w:r>
      <w:r w:rsidR="00F8333C">
        <w:rPr>
          <w:rFonts w:ascii="Times New Roman" w:eastAsia="Times New Roman" w:hAnsi="Times New Roman" w:cs="Times New Roman"/>
          <w:i/>
          <w:iCs/>
          <w:sz w:val="28"/>
          <w:szCs w:val="28"/>
          <w:lang w:val="ru" w:eastAsia="ru-RU"/>
        </w:rPr>
        <w:t>для</w:t>
      </w:r>
      <w:r w:rsidRPr="00323B2A">
        <w:rPr>
          <w:rFonts w:ascii="Times New Roman" w:eastAsia="Times New Roman" w:hAnsi="Times New Roman" w:cs="Times New Roman"/>
          <w:i/>
          <w:iCs/>
          <w:sz w:val="28"/>
          <w:szCs w:val="28"/>
          <w:lang w:val="ru" w:eastAsia="ru-RU"/>
        </w:rPr>
        <w:t xml:space="preserve"> встречи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(если нужна структура): – «Я устала — и это нормально» – «Между “надо” и “хочу”» – «Я — не только </w:t>
      </w:r>
      <w:r w:rsidR="00F833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педагог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» – «Как себя поддержать, когда нет сил» – «Что делать, когда бесит всё» – «Ресурс дня» — с использованием карты/аф</w:t>
      </w:r>
      <w:r w:rsidR="00F833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ф</w:t>
      </w:r>
      <w:r w:rsidRPr="00323B2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ирмации</w:t>
      </w:r>
      <w:r w:rsidR="00F833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.</w:t>
      </w:r>
    </w:p>
    <w:p w14:paraId="59F6810C" w14:textId="0B81DF28" w:rsidR="00286715" w:rsidRPr="00323B2A" w:rsidRDefault="00286715" w:rsidP="00CC4C0C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</w:pPr>
    </w:p>
    <w:p w14:paraId="60C18897" w14:textId="77777777" w:rsidR="00286715" w:rsidRPr="00880185" w:rsidRDefault="000725CC" w:rsidP="00CC4C0C">
      <w:pPr>
        <w:pStyle w:val="21"/>
        <w:spacing w:before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Выводы</w:t>
      </w:r>
    </w:p>
    <w:p w14:paraId="6D27AF63" w14:textId="26805ED4" w:rsidR="00332D12" w:rsidRPr="00332D12" w:rsidRDefault="000725CC" w:rsidP="00CC4C0C">
      <w:pPr>
        <w:pStyle w:val="ae"/>
        <w:numPr>
          <w:ilvl w:val="0"/>
          <w:numId w:val="10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Эмоциональная поддержка педагогов является важной частью устойчивой образовательной среды.</w:t>
      </w:r>
    </w:p>
    <w:p w14:paraId="19C6FD95" w14:textId="77777777" w:rsidR="00332D12" w:rsidRDefault="000725CC" w:rsidP="00CC4C0C">
      <w:pPr>
        <w:pStyle w:val="ae"/>
        <w:numPr>
          <w:ilvl w:val="0"/>
          <w:numId w:val="10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Символьные методы позволяют мягко работать с внутренними состояниями без анализа и давления.</w:t>
      </w:r>
    </w:p>
    <w:p w14:paraId="7F3E0111" w14:textId="77777777" w:rsidR="00332D12" w:rsidRDefault="000725CC" w:rsidP="00CC4C0C">
      <w:pPr>
        <w:pStyle w:val="ae"/>
        <w:numPr>
          <w:ilvl w:val="0"/>
          <w:numId w:val="10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Программа «Карты чувств» способствует развитию эмоционального интеллекта и навыков саморегуляции.</w:t>
      </w:r>
    </w:p>
    <w:p w14:paraId="13EC0029" w14:textId="77777777" w:rsidR="00332D12" w:rsidRDefault="000725CC" w:rsidP="00CC4C0C">
      <w:pPr>
        <w:pStyle w:val="ae"/>
        <w:numPr>
          <w:ilvl w:val="0"/>
          <w:numId w:val="10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Внедрение практик повышает доверие и улучшает психологический климат коллектива.</w:t>
      </w:r>
    </w:p>
    <w:p w14:paraId="7BA203E2" w14:textId="534C1932" w:rsidR="00286715" w:rsidRPr="00332D12" w:rsidRDefault="000725CC" w:rsidP="00CC4C0C">
      <w:pPr>
        <w:pStyle w:val="ae"/>
        <w:numPr>
          <w:ilvl w:val="0"/>
          <w:numId w:val="10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Проект может рассматриваться как эффективная форма психолого-педагогического сопровождения педагогов.</w:t>
      </w:r>
    </w:p>
    <w:p w14:paraId="117BFF0C" w14:textId="77777777" w:rsidR="00286715" w:rsidRPr="00880185" w:rsidRDefault="000725CC" w:rsidP="00CC4C0C">
      <w:pPr>
        <w:pStyle w:val="21"/>
        <w:spacing w:before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Ключевые слова</w:t>
      </w:r>
    </w:p>
    <w:p w14:paraId="5CF43245" w14:textId="77777777" w:rsidR="00286715" w:rsidRPr="00880185" w:rsidRDefault="000725CC" w:rsidP="00CC4C0C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эмоциональное выгорание педагогов, саморегуляция, визуально-символьное моделирование, метафорические карты, Таро, эмоциональный интеллект, педагогическая осознанность, профилактика стресса.</w:t>
      </w:r>
    </w:p>
    <w:p w14:paraId="1E61E340" w14:textId="77777777" w:rsidR="00880185" w:rsidRPr="00880185" w:rsidRDefault="00880185" w:rsidP="00CC4C0C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45675BAE" w14:textId="77777777" w:rsidR="00F8333C" w:rsidRDefault="00F8333C" w:rsidP="00CC4C0C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br/>
      </w:r>
    </w:p>
    <w:p w14:paraId="3103F393" w14:textId="2934F3F6" w:rsidR="00880185" w:rsidRPr="00880185" w:rsidRDefault="00880185" w:rsidP="00CC4C0C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lastRenderedPageBreak/>
        <w:t>Сведения об авторе</w:t>
      </w:r>
    </w:p>
    <w:p w14:paraId="74AD81D4" w14:textId="5305A542" w:rsidR="00323B2A" w:rsidRDefault="00880185" w:rsidP="00CC4C0C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Автор: </w:t>
      </w:r>
      <w:r w:rsidR="00F8333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Коба</w:t>
      </w:r>
      <w:r w:rsidR="00F8333C"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Мари</w:t>
      </w:r>
      <w:r w:rsidR="00332D1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я Вадимовна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Должность: </w:t>
      </w:r>
      <w:r w:rsidR="00323B2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инструктор-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методист</w:t>
      </w:r>
      <w:r w:rsidR="00323B2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психолог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Место работы: </w:t>
      </w:r>
      <w:r w:rsidR="00323B2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МБУ ДО СШ «Ника»</w:t>
      </w:r>
    </w:p>
    <w:p w14:paraId="42B7944E" w14:textId="134BEEC3" w:rsidR="00880185" w:rsidRPr="00880185" w:rsidRDefault="00880185" w:rsidP="00CC4C0C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Контакт для связи: </w:t>
      </w:r>
      <w:r w:rsidR="00323B2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8-953-115-75-63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="00F8333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г. </w:t>
      </w:r>
      <w:r w:rsidR="00323B2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Новороссийск, Краснодарский край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Дата подготовки материала:</w:t>
      </w:r>
      <w:r w:rsidR="007600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06.</w:t>
      </w:r>
      <w:proofErr w:type="gramStart"/>
      <w:r w:rsidR="007600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10</w:t>
      </w:r>
      <w:r w:rsidR="00F8333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600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ктябрь</w:t>
      </w:r>
      <w:proofErr w:type="gramEnd"/>
      <w:r w:rsidRPr="00880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2025 г.</w:t>
      </w:r>
    </w:p>
    <w:sectPr w:rsidR="00880185" w:rsidRPr="00880185" w:rsidSect="00D71292">
      <w:pgSz w:w="12240" w:h="15840"/>
      <w:pgMar w:top="1440" w:right="1183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E73CE1"/>
    <w:multiLevelType w:val="hybridMultilevel"/>
    <w:tmpl w:val="4F12E55A"/>
    <w:lvl w:ilvl="0" w:tplc="6C50A2E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FF3B05"/>
    <w:multiLevelType w:val="multilevel"/>
    <w:tmpl w:val="CEA06A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C887E32"/>
    <w:multiLevelType w:val="multilevel"/>
    <w:tmpl w:val="53E4C4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08719FC"/>
    <w:multiLevelType w:val="multilevel"/>
    <w:tmpl w:val="16365D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1AA2B81"/>
    <w:multiLevelType w:val="multilevel"/>
    <w:tmpl w:val="4808CF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5C70186"/>
    <w:multiLevelType w:val="multilevel"/>
    <w:tmpl w:val="4B7887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96252D8"/>
    <w:multiLevelType w:val="multilevel"/>
    <w:tmpl w:val="BBB226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3113FD0"/>
    <w:multiLevelType w:val="multilevel"/>
    <w:tmpl w:val="912CE7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AA3437A"/>
    <w:multiLevelType w:val="multilevel"/>
    <w:tmpl w:val="E46E0A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1DE351A"/>
    <w:multiLevelType w:val="multilevel"/>
    <w:tmpl w:val="CC5673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3953E4E"/>
    <w:multiLevelType w:val="multilevel"/>
    <w:tmpl w:val="028051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6721E73"/>
    <w:multiLevelType w:val="multilevel"/>
    <w:tmpl w:val="54F0FA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8FF7719"/>
    <w:multiLevelType w:val="multilevel"/>
    <w:tmpl w:val="7A9ADE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C811DAD"/>
    <w:multiLevelType w:val="multilevel"/>
    <w:tmpl w:val="66D8CD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0057432"/>
    <w:multiLevelType w:val="multilevel"/>
    <w:tmpl w:val="E8C684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3D23417"/>
    <w:multiLevelType w:val="multilevel"/>
    <w:tmpl w:val="35F2F8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6300E8E"/>
    <w:multiLevelType w:val="multilevel"/>
    <w:tmpl w:val="2FFC2C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83C1276"/>
    <w:multiLevelType w:val="multilevel"/>
    <w:tmpl w:val="CF8CAE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DBD3B2A"/>
    <w:multiLevelType w:val="multilevel"/>
    <w:tmpl w:val="EDA677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3B70C3B"/>
    <w:multiLevelType w:val="multilevel"/>
    <w:tmpl w:val="A7D62E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53845D8"/>
    <w:multiLevelType w:val="multilevel"/>
    <w:tmpl w:val="7946D4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9F05057"/>
    <w:multiLevelType w:val="multilevel"/>
    <w:tmpl w:val="D460E4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00916631">
    <w:abstractNumId w:val="8"/>
  </w:num>
  <w:num w:numId="2" w16cid:durableId="673411165">
    <w:abstractNumId w:val="6"/>
  </w:num>
  <w:num w:numId="3" w16cid:durableId="1212039044">
    <w:abstractNumId w:val="5"/>
  </w:num>
  <w:num w:numId="4" w16cid:durableId="166334815">
    <w:abstractNumId w:val="4"/>
  </w:num>
  <w:num w:numId="5" w16cid:durableId="1142429788">
    <w:abstractNumId w:val="7"/>
  </w:num>
  <w:num w:numId="6" w16cid:durableId="1300527967">
    <w:abstractNumId w:val="3"/>
  </w:num>
  <w:num w:numId="7" w16cid:durableId="103574107">
    <w:abstractNumId w:val="2"/>
  </w:num>
  <w:num w:numId="8" w16cid:durableId="2086410319">
    <w:abstractNumId w:val="1"/>
  </w:num>
  <w:num w:numId="9" w16cid:durableId="578371199">
    <w:abstractNumId w:val="0"/>
  </w:num>
  <w:num w:numId="10" w16cid:durableId="689572898">
    <w:abstractNumId w:val="9"/>
  </w:num>
  <w:num w:numId="11" w16cid:durableId="1451701293">
    <w:abstractNumId w:val="20"/>
  </w:num>
  <w:num w:numId="12" w16cid:durableId="221410127">
    <w:abstractNumId w:val="28"/>
  </w:num>
  <w:num w:numId="13" w16cid:durableId="1049721274">
    <w:abstractNumId w:val="14"/>
  </w:num>
  <w:num w:numId="14" w16cid:durableId="1421758639">
    <w:abstractNumId w:val="22"/>
  </w:num>
  <w:num w:numId="15" w16cid:durableId="1030885026">
    <w:abstractNumId w:val="16"/>
  </w:num>
  <w:num w:numId="16" w16cid:durableId="1479230463">
    <w:abstractNumId w:val="21"/>
  </w:num>
  <w:num w:numId="17" w16cid:durableId="1089279611">
    <w:abstractNumId w:val="13"/>
  </w:num>
  <w:num w:numId="18" w16cid:durableId="862979999">
    <w:abstractNumId w:val="25"/>
  </w:num>
  <w:num w:numId="19" w16cid:durableId="1599409083">
    <w:abstractNumId w:val="19"/>
  </w:num>
  <w:num w:numId="20" w16cid:durableId="683363156">
    <w:abstractNumId w:val="29"/>
  </w:num>
  <w:num w:numId="21" w16cid:durableId="1521428343">
    <w:abstractNumId w:val="12"/>
  </w:num>
  <w:num w:numId="22" w16cid:durableId="153225979">
    <w:abstractNumId w:val="11"/>
  </w:num>
  <w:num w:numId="23" w16cid:durableId="612516065">
    <w:abstractNumId w:val="24"/>
  </w:num>
  <w:num w:numId="24" w16cid:durableId="779573353">
    <w:abstractNumId w:val="10"/>
  </w:num>
  <w:num w:numId="25" w16cid:durableId="187105947">
    <w:abstractNumId w:val="18"/>
  </w:num>
  <w:num w:numId="26" w16cid:durableId="252593854">
    <w:abstractNumId w:val="15"/>
  </w:num>
  <w:num w:numId="27" w16cid:durableId="1519852635">
    <w:abstractNumId w:val="30"/>
  </w:num>
  <w:num w:numId="28" w16cid:durableId="2105149257">
    <w:abstractNumId w:val="27"/>
  </w:num>
  <w:num w:numId="29" w16cid:durableId="623852189">
    <w:abstractNumId w:val="17"/>
  </w:num>
  <w:num w:numId="30" w16cid:durableId="55713958">
    <w:abstractNumId w:val="23"/>
  </w:num>
  <w:num w:numId="31" w16cid:durableId="115764872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25CC"/>
    <w:rsid w:val="0015074B"/>
    <w:rsid w:val="00286715"/>
    <w:rsid w:val="0029639D"/>
    <w:rsid w:val="00323B2A"/>
    <w:rsid w:val="00326F90"/>
    <w:rsid w:val="00332D12"/>
    <w:rsid w:val="0063232B"/>
    <w:rsid w:val="0076008F"/>
    <w:rsid w:val="00880185"/>
    <w:rsid w:val="00A529DD"/>
    <w:rsid w:val="00AA1D8D"/>
    <w:rsid w:val="00B47730"/>
    <w:rsid w:val="00CB0664"/>
    <w:rsid w:val="00CC4C0C"/>
    <w:rsid w:val="00D71292"/>
    <w:rsid w:val="00E9074F"/>
    <w:rsid w:val="00F8333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D62792"/>
  <w14:defaultImageDpi w14:val="300"/>
  <w15:docId w15:val="{63E653A5-775F-47AD-9D3D-3C9FA9E9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1968</Words>
  <Characters>11220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13162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3</cp:revision>
  <dcterms:created xsi:type="dcterms:W3CDTF">2025-10-06T09:00:00Z</dcterms:created>
  <dcterms:modified xsi:type="dcterms:W3CDTF">2025-10-06T09:00:00Z</dcterms:modified>
  <cp:category/>
</cp:coreProperties>
</file>