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72DE8">
      <w:pPr>
        <w:shd w:val="clear" w:color="auto" w:fill="FFFFFF"/>
        <w:spacing w:after="0" w:line="240" w:lineRule="auto"/>
        <w:jc w:val="center"/>
        <w:rPr>
          <w:rFonts w:ascii="Times New Roman" w:hAnsi="Times New Roman" w:eastAsia="Calibri" w:cs="Times New Roman"/>
          <w:sz w:val="22"/>
          <w:szCs w:val="22"/>
        </w:rPr>
      </w:pPr>
      <w:r>
        <w:rPr>
          <w:rFonts w:ascii="Times New Roman" w:hAnsi="Times New Roman" w:eastAsia="Calibri" w:cs="Times New Roman"/>
          <w:sz w:val="22"/>
          <w:szCs w:val="22"/>
        </w:rPr>
        <w:t>БЮДЖЕТНОЕ ОБЩЕОБРАЗОВАТЕЛЬНОЕ УЧРЕЖДЕНИЕ ЧУВАШСКОЙ РЕСПУБЛИКИ «ШУМЕРЛИНСКАЯ ОБЩЕОБРАЗОВАТЕЛЬНАЯ ШКОЛА-ИНТЕРНАТ ДЛЯ ОБУЧАЮЩИХСЯ C ОГРАНИЧЕННЫМИ ВОЗМОЖНОСТЯМИ ЗДОРОВЬЯ»</w:t>
      </w:r>
    </w:p>
    <w:p w14:paraId="48FE7B97">
      <w:pPr>
        <w:shd w:val="clear" w:color="auto" w:fill="FFFFFF"/>
        <w:spacing w:after="0" w:line="240" w:lineRule="auto"/>
        <w:jc w:val="center"/>
        <w:rPr>
          <w:rFonts w:ascii="Times New Roman" w:hAnsi="Times New Roman" w:eastAsia="Calibri" w:cs="Times New Roman"/>
          <w:sz w:val="22"/>
          <w:szCs w:val="22"/>
        </w:rPr>
      </w:pPr>
      <w:r>
        <w:rPr>
          <w:rFonts w:ascii="Times New Roman" w:hAnsi="Times New Roman" w:eastAsia="Calibri" w:cs="Times New Roman"/>
          <w:sz w:val="22"/>
          <w:szCs w:val="22"/>
        </w:rPr>
        <w:t>МИНИСТЕРСТВА ОБРАЗОВАНИЯ  ЧУВАШСКОЙ РЕСПУБЛИКИ</w:t>
      </w:r>
    </w:p>
    <w:p w14:paraId="2FE93227">
      <w:pPr>
        <w:shd w:val="clear" w:color="auto" w:fill="FFFFFF"/>
        <w:spacing w:after="0" w:line="240" w:lineRule="auto"/>
        <w:jc w:val="both"/>
        <w:rPr>
          <w:rFonts w:ascii="Times New Roman" w:hAnsi="Times New Roman" w:eastAsia="Calibri" w:cs="Times New Roman"/>
          <w:sz w:val="24"/>
          <w:szCs w:val="24"/>
        </w:rPr>
      </w:pPr>
    </w:p>
    <w:tbl>
      <w:tblPr>
        <w:tblStyle w:val="12"/>
        <w:tblW w:w="15477" w:type="dxa"/>
        <w:tblInd w:w="0" w:type="dxa"/>
        <w:tblLayout w:type="autofit"/>
        <w:tblCellMar>
          <w:top w:w="15" w:type="dxa"/>
          <w:left w:w="15" w:type="dxa"/>
          <w:bottom w:w="15" w:type="dxa"/>
          <w:right w:w="15" w:type="dxa"/>
        </w:tblCellMar>
      </w:tblPr>
      <w:tblGrid>
        <w:gridCol w:w="5030"/>
        <w:gridCol w:w="5030"/>
        <w:gridCol w:w="5417"/>
      </w:tblGrid>
      <w:tr w14:paraId="349B432D">
        <w:tc>
          <w:tcPr>
            <w:tcW w:w="5030" w:type="dxa"/>
            <w:vAlign w:val="center"/>
          </w:tcPr>
          <w:p w14:paraId="2CA0C18A">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bCs/>
                <w:sz w:val="24"/>
                <w:szCs w:val="24"/>
              </w:rPr>
              <w:t>СОГЛАСОВАНА</w:t>
            </w:r>
          </w:p>
          <w:p w14:paraId="154B9A7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Заместитель директора </w:t>
            </w:r>
          </w:p>
          <w:p w14:paraId="0C3F37D2">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__________</w:t>
            </w:r>
          </w:p>
          <w:p w14:paraId="38AF4D8A">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r>
              <w:rPr>
                <w:rFonts w:ascii="Times New Roman" w:hAnsi="Times New Roman" w:eastAsia="Calibri" w:cs="Times New Roman"/>
                <w:sz w:val="24"/>
                <w:szCs w:val="24"/>
                <w:lang w:val="en-US"/>
              </w:rPr>
              <w:t>1</w:t>
            </w:r>
            <w:r>
              <w:rPr>
                <w:rFonts w:ascii="Times New Roman" w:hAnsi="Times New Roman" w:eastAsia="Calibri" w:cs="Times New Roman"/>
                <w:sz w:val="24"/>
                <w:szCs w:val="24"/>
              </w:rPr>
              <w:t>» сентября 202</w:t>
            </w:r>
            <w:r>
              <w:rPr>
                <w:rFonts w:ascii="Times New Roman" w:hAnsi="Times New Roman" w:eastAsia="Calibri" w:cs="Times New Roman"/>
                <w:sz w:val="24"/>
                <w:szCs w:val="24"/>
                <w:lang w:val="en-US"/>
              </w:rPr>
              <w:t>5</w:t>
            </w:r>
            <w:r>
              <w:rPr>
                <w:rFonts w:ascii="Times New Roman" w:hAnsi="Times New Roman" w:eastAsia="Calibri" w:cs="Times New Roman"/>
                <w:sz w:val="24"/>
                <w:szCs w:val="24"/>
              </w:rPr>
              <w:t xml:space="preserve"> г.</w:t>
            </w:r>
          </w:p>
        </w:tc>
        <w:tc>
          <w:tcPr>
            <w:tcW w:w="5030" w:type="dxa"/>
            <w:vAlign w:val="center"/>
          </w:tcPr>
          <w:p w14:paraId="0A8953C5">
            <w:pPr>
              <w:spacing w:after="0" w:line="240" w:lineRule="auto"/>
              <w:jc w:val="both"/>
              <w:rPr>
                <w:rFonts w:ascii="Times New Roman" w:hAnsi="Times New Roman" w:eastAsia="Calibri" w:cs="Times New Roman"/>
                <w:sz w:val="24"/>
                <w:szCs w:val="24"/>
              </w:rPr>
            </w:pPr>
          </w:p>
        </w:tc>
        <w:tc>
          <w:tcPr>
            <w:tcW w:w="5417" w:type="dxa"/>
            <w:vAlign w:val="center"/>
          </w:tcPr>
          <w:p w14:paraId="6E90A0B6">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bCs/>
                <w:sz w:val="24"/>
                <w:szCs w:val="24"/>
              </w:rPr>
              <w:t>УТВЕРЖДАЮ</w:t>
            </w:r>
          </w:p>
          <w:p w14:paraId="44DDEB61">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Директор БОУ «Шумерлинская общеобразовательная школа-интернат для обучающихся с ограниченными возможностями здоровья» Минобразования Чувашии</w:t>
            </w:r>
          </w:p>
          <w:p w14:paraId="48D29FDE">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_________________/Бирун Л.В./</w:t>
            </w:r>
          </w:p>
          <w:p w14:paraId="6790A979">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Приказ от </w:t>
            </w:r>
            <w:r>
              <w:rPr>
                <w:rFonts w:hint="default" w:ascii="Times New Roman" w:hAnsi="Times New Roman" w:eastAsia="Calibri" w:cs="Times New Roman"/>
                <w:sz w:val="24"/>
                <w:szCs w:val="24"/>
                <w:lang w:val="ru-RU"/>
              </w:rPr>
              <w:t xml:space="preserve">     </w:t>
            </w:r>
            <w:r>
              <w:rPr>
                <w:rFonts w:ascii="Times New Roman" w:hAnsi="Times New Roman" w:eastAsia="Calibri" w:cs="Times New Roman"/>
                <w:sz w:val="24"/>
                <w:szCs w:val="24"/>
              </w:rPr>
              <w:t>09.2025 г. №</w:t>
            </w:r>
          </w:p>
        </w:tc>
      </w:tr>
    </w:tbl>
    <w:p w14:paraId="613D8973">
      <w:pPr>
        <w:shd w:val="clear" w:color="auto" w:fill="FFFFFF"/>
        <w:spacing w:after="0" w:line="240" w:lineRule="auto"/>
        <w:jc w:val="both"/>
        <w:rPr>
          <w:rFonts w:ascii="Times New Roman" w:hAnsi="Times New Roman" w:eastAsia="Calibri" w:cs="Times New Roman"/>
          <w:b/>
          <w:bCs/>
          <w:sz w:val="24"/>
          <w:szCs w:val="24"/>
        </w:rPr>
      </w:pPr>
    </w:p>
    <w:p w14:paraId="2B81CCAD">
      <w:pPr>
        <w:shd w:val="clear" w:color="auto" w:fill="FFFFFF"/>
        <w:spacing w:after="0" w:line="240" w:lineRule="auto"/>
        <w:jc w:val="both"/>
        <w:rPr>
          <w:rFonts w:ascii="Times New Roman" w:hAnsi="Times New Roman" w:eastAsia="Calibri" w:cs="Times New Roman"/>
          <w:b/>
          <w:bCs/>
          <w:sz w:val="24"/>
          <w:szCs w:val="24"/>
        </w:rPr>
      </w:pPr>
    </w:p>
    <w:p w14:paraId="3A01618A">
      <w:pPr>
        <w:shd w:val="clear" w:color="auto" w:fill="FFFFFF"/>
        <w:spacing w:after="0" w:line="240" w:lineRule="auto"/>
        <w:jc w:val="center"/>
        <w:rPr>
          <w:rFonts w:ascii="Times New Roman" w:hAnsi="Times New Roman" w:eastAsia="Calibri" w:cs="Times New Roman"/>
          <w:b w:val="0"/>
          <w:bCs w:val="0"/>
          <w:sz w:val="24"/>
          <w:szCs w:val="24"/>
        </w:rPr>
      </w:pPr>
      <w:r>
        <w:rPr>
          <w:rFonts w:ascii="Times New Roman" w:hAnsi="Times New Roman" w:eastAsia="Calibri" w:cs="Times New Roman"/>
          <w:b w:val="0"/>
          <w:bCs w:val="0"/>
          <w:sz w:val="24"/>
          <w:szCs w:val="24"/>
        </w:rPr>
        <w:t>РАБОЧАЯ ПРОГРАММА</w:t>
      </w:r>
    </w:p>
    <w:p w14:paraId="3C7C14FB">
      <w:pPr>
        <w:shd w:val="clear" w:color="auto" w:fill="FFFFFF"/>
        <w:spacing w:after="0" w:line="240" w:lineRule="auto"/>
        <w:jc w:val="center"/>
        <w:rPr>
          <w:rFonts w:ascii="Times New Roman" w:hAnsi="Times New Roman" w:eastAsia="Calibri" w:cs="Times New Roman"/>
          <w:b w:val="0"/>
          <w:bCs w:val="0"/>
          <w:color w:val="2F5496"/>
          <w:sz w:val="24"/>
          <w:szCs w:val="24"/>
          <w:lang w:eastAsia="zh-CN"/>
        </w:rPr>
      </w:pPr>
      <w:r>
        <w:rPr>
          <w:rFonts w:ascii="Times New Roman" w:hAnsi="Times New Roman" w:eastAsia="Calibri" w:cs="Times New Roman"/>
          <w:b w:val="0"/>
          <w:bCs w:val="0"/>
          <w:sz w:val="24"/>
          <w:szCs w:val="24"/>
        </w:rPr>
        <w:t xml:space="preserve">КРУЖКА </w:t>
      </w:r>
    </w:p>
    <w:p w14:paraId="392C66A8">
      <w:pPr>
        <w:spacing w:after="0" w:line="240" w:lineRule="auto"/>
        <w:jc w:val="center"/>
        <w:rPr>
          <w:rFonts w:ascii="Times New Roman" w:hAnsi="Times New Roman" w:eastAsia="Calibri" w:cs="Times New Roman"/>
          <w:b w:val="0"/>
          <w:bCs w:val="0"/>
          <w:sz w:val="28"/>
          <w:szCs w:val="28"/>
          <w:lang w:eastAsia="zh-CN"/>
        </w:rPr>
      </w:pPr>
      <w:r>
        <w:rPr>
          <w:rFonts w:ascii="Times New Roman" w:hAnsi="Times New Roman" w:eastAsia="Calibri" w:cs="Times New Roman"/>
          <w:b w:val="0"/>
          <w:bCs w:val="0"/>
          <w:sz w:val="28"/>
          <w:szCs w:val="28"/>
          <w:lang w:eastAsia="zh-CN"/>
        </w:rPr>
        <w:t>по профилактике детского</w:t>
      </w:r>
    </w:p>
    <w:p w14:paraId="1DF8CE7D">
      <w:pPr>
        <w:spacing w:after="0" w:line="240" w:lineRule="auto"/>
        <w:jc w:val="center"/>
        <w:rPr>
          <w:rFonts w:ascii="Times New Roman" w:hAnsi="Times New Roman" w:eastAsia="Calibri" w:cs="Times New Roman"/>
          <w:b w:val="0"/>
          <w:bCs w:val="0"/>
          <w:sz w:val="28"/>
          <w:szCs w:val="28"/>
          <w:lang w:eastAsia="zh-CN"/>
        </w:rPr>
      </w:pPr>
      <w:r>
        <w:rPr>
          <w:rFonts w:ascii="Times New Roman" w:hAnsi="Times New Roman" w:eastAsia="Calibri" w:cs="Times New Roman"/>
          <w:b w:val="0"/>
          <w:bCs w:val="0"/>
          <w:sz w:val="28"/>
          <w:szCs w:val="28"/>
          <w:lang w:eastAsia="zh-CN"/>
        </w:rPr>
        <w:t>дорожно-транспортного травматизма</w:t>
      </w:r>
    </w:p>
    <w:p w14:paraId="46AFD0DA">
      <w:pPr>
        <w:spacing w:after="0" w:line="240" w:lineRule="auto"/>
        <w:jc w:val="center"/>
        <w:rPr>
          <w:rFonts w:ascii="Times New Roman" w:hAnsi="Times New Roman" w:eastAsia="Calibri" w:cs="Times New Roman"/>
          <w:b/>
          <w:bCs/>
          <w:sz w:val="28"/>
          <w:szCs w:val="28"/>
        </w:rPr>
      </w:pPr>
      <w:r>
        <w:rPr>
          <w:rFonts w:ascii="Times New Roman" w:hAnsi="Times New Roman" w:eastAsia="Calibri" w:cs="Times New Roman"/>
          <w:b/>
          <w:bCs/>
          <w:color w:val="000000" w:themeColor="text1"/>
          <w:sz w:val="28"/>
          <w:szCs w:val="28"/>
          <w:lang w:eastAsia="zh-CN"/>
        </w:rPr>
        <w:t xml:space="preserve">«Красный, жёлтый, зелёный» </w:t>
      </w:r>
    </w:p>
    <w:p w14:paraId="6015042F">
      <w:pPr>
        <w:shd w:val="clear" w:color="auto" w:fill="FFFFFF"/>
        <w:spacing w:after="0" w:line="240" w:lineRule="auto"/>
        <w:jc w:val="center"/>
        <w:rPr>
          <w:rFonts w:hint="default" w:ascii="Times New Roman" w:hAnsi="Times New Roman" w:eastAsia="Calibri" w:cs="Times New Roman"/>
          <w:b w:val="0"/>
          <w:bCs w:val="0"/>
          <w:sz w:val="28"/>
          <w:szCs w:val="28"/>
          <w:lang w:val="ru-RU"/>
        </w:rPr>
      </w:pPr>
      <w:r>
        <w:rPr>
          <w:rFonts w:hint="default" w:ascii="Times New Roman" w:hAnsi="Times New Roman" w:eastAsia="Calibri" w:cs="Times New Roman"/>
          <w:b w:val="0"/>
          <w:bCs w:val="0"/>
          <w:sz w:val="28"/>
          <w:szCs w:val="28"/>
          <w:lang w:val="ru-RU"/>
        </w:rPr>
        <w:t>(для 1-4 классов)</w:t>
      </w:r>
    </w:p>
    <w:p w14:paraId="280F1FB7">
      <w:pPr>
        <w:shd w:val="clear" w:color="auto" w:fill="FFFFFF"/>
        <w:spacing w:after="0" w:line="240" w:lineRule="auto"/>
        <w:jc w:val="center"/>
        <w:rPr>
          <w:rFonts w:ascii="Times New Roman" w:hAnsi="Times New Roman" w:eastAsia="Calibri" w:cs="Times New Roman"/>
          <w:b w:val="0"/>
          <w:bCs w:val="0"/>
          <w:sz w:val="28"/>
          <w:szCs w:val="28"/>
        </w:rPr>
      </w:pPr>
    </w:p>
    <w:p w14:paraId="5E8C0502">
      <w:pPr>
        <w:shd w:val="clear" w:color="auto" w:fill="FFFFFF"/>
        <w:spacing w:after="0" w:line="240" w:lineRule="auto"/>
        <w:jc w:val="center"/>
        <w:rPr>
          <w:rFonts w:ascii="Times New Roman" w:hAnsi="Times New Roman" w:eastAsia="Calibri" w:cs="Times New Roman"/>
          <w:sz w:val="24"/>
          <w:szCs w:val="24"/>
        </w:rPr>
      </w:pPr>
    </w:p>
    <w:p w14:paraId="10DEA630">
      <w:pPr>
        <w:shd w:val="clear" w:color="auto" w:fill="FFFFFF"/>
        <w:spacing w:after="0" w:line="240" w:lineRule="auto"/>
        <w:jc w:val="center"/>
        <w:rPr>
          <w:rFonts w:ascii="Times New Roman" w:hAnsi="Times New Roman" w:eastAsia="Calibri" w:cs="Times New Roman"/>
          <w:sz w:val="24"/>
          <w:szCs w:val="24"/>
        </w:rPr>
      </w:pPr>
    </w:p>
    <w:p w14:paraId="57C37CD5">
      <w:pPr>
        <w:shd w:val="clear" w:color="auto" w:fill="FFFFFF"/>
        <w:spacing w:after="0" w:line="240" w:lineRule="auto"/>
        <w:jc w:val="center"/>
        <w:rPr>
          <w:rFonts w:ascii="Times New Roman" w:hAnsi="Times New Roman" w:eastAsia="Calibri" w:cs="Times New Roman"/>
          <w:sz w:val="24"/>
          <w:szCs w:val="24"/>
        </w:rPr>
      </w:pPr>
    </w:p>
    <w:p w14:paraId="7F94E562">
      <w:pPr>
        <w:shd w:val="clear" w:color="auto" w:fill="FFFFFF"/>
        <w:spacing w:after="0" w:line="240" w:lineRule="auto"/>
        <w:jc w:val="center"/>
        <w:rPr>
          <w:rFonts w:ascii="Times New Roman" w:hAnsi="Times New Roman" w:eastAsia="Calibri" w:cs="Times New Roman"/>
          <w:sz w:val="24"/>
          <w:szCs w:val="24"/>
        </w:rPr>
      </w:pPr>
    </w:p>
    <w:p w14:paraId="16BB5BEE">
      <w:pPr>
        <w:shd w:val="clear" w:color="auto" w:fill="FFFFFF"/>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                                                                                                                                             СОСТАВИТЕЛЬ:</w:t>
      </w:r>
    </w:p>
    <w:p w14:paraId="2F3DDF00">
      <w:pPr>
        <w:shd w:val="clear" w:color="auto" w:fill="FFFFFF"/>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                                                                                                                            Арсентьева Людмила Николаевна,</w:t>
      </w:r>
    </w:p>
    <w:p w14:paraId="74A46AA4">
      <w:pPr>
        <w:shd w:val="clear" w:color="auto" w:fill="FFFFFF"/>
        <w:spacing w:after="0" w:line="240" w:lineRule="auto"/>
        <w:jc w:val="center"/>
        <w:rPr>
          <w:rFonts w:ascii="Times New Roman" w:hAnsi="Times New Roman" w:eastAsia="Calibri" w:cs="Times New Roman"/>
          <w:sz w:val="24"/>
          <w:szCs w:val="24"/>
        </w:rPr>
      </w:pPr>
      <w:r>
        <w:rPr>
          <w:rFonts w:ascii="Times New Roman" w:hAnsi="Times New Roman" w:eastAsia="Calibri" w:cs="Times New Roman"/>
          <w:sz w:val="24"/>
          <w:szCs w:val="24"/>
        </w:rPr>
        <w:t xml:space="preserve">                                                                                                                             учитель начальных классов</w:t>
      </w:r>
    </w:p>
    <w:p w14:paraId="4C10CDEA">
      <w:pPr>
        <w:shd w:val="clear" w:color="auto" w:fill="FFFFFF"/>
        <w:spacing w:after="0" w:line="240" w:lineRule="auto"/>
        <w:jc w:val="both"/>
        <w:rPr>
          <w:rFonts w:ascii="Times New Roman" w:hAnsi="Times New Roman" w:eastAsia="Calibri" w:cs="Times New Roman"/>
          <w:sz w:val="24"/>
          <w:szCs w:val="24"/>
        </w:rPr>
      </w:pPr>
    </w:p>
    <w:tbl>
      <w:tblPr>
        <w:tblStyle w:val="12"/>
        <w:tblW w:w="0" w:type="auto"/>
        <w:tblInd w:w="0" w:type="dxa"/>
        <w:tblLayout w:type="autofit"/>
        <w:tblCellMar>
          <w:top w:w="15" w:type="dxa"/>
          <w:left w:w="15" w:type="dxa"/>
          <w:bottom w:w="15" w:type="dxa"/>
          <w:right w:w="15" w:type="dxa"/>
        </w:tblCellMar>
      </w:tblPr>
      <w:tblGrid>
        <w:gridCol w:w="3737"/>
        <w:gridCol w:w="6216"/>
        <w:gridCol w:w="4647"/>
      </w:tblGrid>
      <w:tr w14:paraId="1D8666FC">
        <w:tblPrEx>
          <w:tblCellMar>
            <w:top w:w="15" w:type="dxa"/>
            <w:left w:w="15" w:type="dxa"/>
            <w:bottom w:w="15" w:type="dxa"/>
            <w:right w:w="15" w:type="dxa"/>
          </w:tblCellMar>
        </w:tblPrEx>
        <w:tc>
          <w:tcPr>
            <w:tcW w:w="3766" w:type="dxa"/>
            <w:vAlign w:val="center"/>
          </w:tcPr>
          <w:p w14:paraId="47B43119">
            <w:pPr>
              <w:spacing w:after="0" w:line="240" w:lineRule="auto"/>
              <w:jc w:val="both"/>
              <w:rPr>
                <w:rFonts w:ascii="Times New Roman" w:hAnsi="Times New Roman" w:eastAsia="Calibri" w:cs="Times New Roman"/>
                <w:sz w:val="24"/>
                <w:szCs w:val="24"/>
              </w:rPr>
            </w:pPr>
          </w:p>
          <w:p w14:paraId="19815479">
            <w:pPr>
              <w:spacing w:after="0" w:line="240" w:lineRule="auto"/>
              <w:jc w:val="both"/>
              <w:rPr>
                <w:rFonts w:ascii="Times New Roman" w:hAnsi="Times New Roman" w:eastAsia="Calibri" w:cs="Times New Roman"/>
                <w:sz w:val="24"/>
                <w:szCs w:val="24"/>
              </w:rPr>
            </w:pPr>
          </w:p>
          <w:p w14:paraId="2F7B9078">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tc>
        <w:tc>
          <w:tcPr>
            <w:tcW w:w="6264" w:type="dxa"/>
            <w:vAlign w:val="center"/>
          </w:tcPr>
          <w:p w14:paraId="76B0A87C">
            <w:pPr>
              <w:shd w:val="clear" w:color="auto" w:fill="FFFFFF"/>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w:t>
            </w:r>
          </w:p>
          <w:p w14:paraId="7A77A37B">
            <w:pPr>
              <w:shd w:val="clear" w:color="auto" w:fill="FFFFFF"/>
              <w:spacing w:after="0" w:line="240" w:lineRule="auto"/>
              <w:jc w:val="both"/>
              <w:rPr>
                <w:rFonts w:ascii="Times New Roman" w:hAnsi="Times New Roman" w:eastAsia="Calibri" w:cs="Times New Roman"/>
                <w:sz w:val="24"/>
                <w:szCs w:val="24"/>
              </w:rPr>
            </w:pPr>
          </w:p>
          <w:p w14:paraId="7FC32B8D">
            <w:pPr>
              <w:shd w:val="clear" w:color="auto" w:fill="FFFFFF"/>
              <w:spacing w:after="0" w:line="240" w:lineRule="auto"/>
              <w:jc w:val="both"/>
              <w:rPr>
                <w:rFonts w:ascii="Times New Roman" w:hAnsi="Times New Roman" w:eastAsia="Calibri" w:cs="Times New Roman"/>
                <w:sz w:val="24"/>
                <w:szCs w:val="24"/>
              </w:rPr>
            </w:pPr>
          </w:p>
          <w:p w14:paraId="371D4356">
            <w:pPr>
              <w:shd w:val="clear" w:color="auto" w:fill="FFFFFF"/>
              <w:spacing w:after="0" w:line="240" w:lineRule="auto"/>
              <w:jc w:val="both"/>
              <w:rPr>
                <w:rFonts w:ascii="Times New Roman" w:hAnsi="Times New Roman" w:eastAsia="Calibri" w:cs="Times New Roman"/>
                <w:sz w:val="24"/>
                <w:szCs w:val="24"/>
              </w:rPr>
            </w:pPr>
          </w:p>
          <w:p w14:paraId="6D51CF6A">
            <w:pPr>
              <w:shd w:val="clear" w:color="auto" w:fill="FFFFFF"/>
              <w:spacing w:after="0" w:line="240" w:lineRule="auto"/>
              <w:jc w:val="both"/>
              <w:rPr>
                <w:rFonts w:ascii="Times New Roman" w:hAnsi="Times New Roman" w:eastAsia="Calibri" w:cs="Times New Roman"/>
                <w:sz w:val="24"/>
                <w:szCs w:val="24"/>
              </w:rPr>
            </w:pPr>
          </w:p>
          <w:p w14:paraId="3C4854F7">
            <w:pPr>
              <w:shd w:val="clear" w:color="auto" w:fill="FFFFFF"/>
              <w:spacing w:after="0" w:line="240" w:lineRule="auto"/>
              <w:jc w:val="both"/>
              <w:rPr>
                <w:rFonts w:ascii="Times New Roman" w:hAnsi="Times New Roman" w:eastAsia="Calibri" w:cs="Times New Roman"/>
                <w:sz w:val="24"/>
                <w:szCs w:val="24"/>
              </w:rPr>
            </w:pPr>
          </w:p>
          <w:p w14:paraId="5734238E">
            <w:pPr>
              <w:shd w:val="clear" w:color="auto" w:fill="FFFFFF"/>
              <w:spacing w:after="0" w:line="240" w:lineRule="auto"/>
              <w:jc w:val="both"/>
              <w:rPr>
                <w:rFonts w:ascii="Times New Roman" w:hAnsi="Times New Roman" w:eastAsia="Calibri" w:cs="Times New Roman"/>
                <w:sz w:val="24"/>
                <w:szCs w:val="24"/>
              </w:rPr>
            </w:pPr>
          </w:p>
          <w:p w14:paraId="136FF1E0">
            <w:pPr>
              <w:spacing w:after="0" w:line="240" w:lineRule="auto"/>
              <w:jc w:val="both"/>
              <w:rPr>
                <w:rFonts w:ascii="Times New Roman" w:hAnsi="Times New Roman" w:eastAsia="Calibri" w:cs="Times New Roman"/>
                <w:sz w:val="24"/>
                <w:szCs w:val="24"/>
              </w:rPr>
            </w:pPr>
          </w:p>
        </w:tc>
        <w:tc>
          <w:tcPr>
            <w:tcW w:w="4677" w:type="dxa"/>
            <w:vAlign w:val="center"/>
          </w:tcPr>
          <w:p w14:paraId="70498EA0">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Принята на Педагогическом совете</w:t>
            </w:r>
          </w:p>
          <w:p w14:paraId="0C4F88E0">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Протокол от </w:t>
            </w:r>
            <w:r>
              <w:rPr>
                <w:rFonts w:hint="default" w:ascii="Times New Roman" w:hAnsi="Times New Roman" w:eastAsia="Calibri" w:cs="Times New Roman"/>
                <w:sz w:val="24"/>
                <w:szCs w:val="24"/>
                <w:lang w:val="ru-RU"/>
              </w:rPr>
              <w:t xml:space="preserve">«  </w:t>
            </w:r>
            <w:r>
              <w:rPr>
                <w:rFonts w:ascii="Times New Roman" w:hAnsi="Times New Roman" w:eastAsia="Calibri" w:cs="Times New Roman"/>
                <w:sz w:val="24"/>
                <w:szCs w:val="24"/>
              </w:rPr>
              <w:t>» августа 2025 г. № 1</w:t>
            </w:r>
          </w:p>
        </w:tc>
      </w:tr>
    </w:tbl>
    <w:p w14:paraId="4277231A">
      <w:pPr>
        <w:shd w:val="clear" w:color="auto" w:fill="FFFFFF"/>
        <w:spacing w:after="0" w:line="240" w:lineRule="auto"/>
        <w:jc w:val="both"/>
        <w:rPr>
          <w:rFonts w:ascii="Times New Roman" w:hAnsi="Times New Roman" w:eastAsia="Calibri" w:cs="Times New Roman"/>
          <w:b/>
          <w:bCs/>
          <w:sz w:val="24"/>
          <w:szCs w:val="24"/>
        </w:rPr>
      </w:pPr>
    </w:p>
    <w:p w14:paraId="6CC8C6B2">
      <w:pPr>
        <w:shd w:val="clear" w:color="auto" w:fill="FFFFFF"/>
        <w:spacing w:after="0" w:line="240" w:lineRule="auto"/>
        <w:jc w:val="both"/>
        <w:rPr>
          <w:rFonts w:ascii="Times New Roman" w:hAnsi="Times New Roman" w:eastAsia="Calibri" w:cs="Times New Roman"/>
          <w:b/>
          <w:bCs/>
          <w:sz w:val="24"/>
          <w:szCs w:val="24"/>
        </w:rPr>
      </w:pPr>
    </w:p>
    <w:p w14:paraId="78D45B66">
      <w:pPr>
        <w:spacing w:after="0" w:line="240" w:lineRule="auto"/>
        <w:jc w:val="both"/>
        <w:rPr>
          <w:rFonts w:ascii="Times New Roman" w:hAnsi="Times New Roman" w:cs="Times New Roman"/>
          <w:b/>
          <w:sz w:val="24"/>
          <w:szCs w:val="24"/>
          <w:lang w:eastAsia="ar-SA"/>
        </w:rPr>
      </w:pPr>
    </w:p>
    <w:p w14:paraId="79BA507C">
      <w:pPr>
        <w:spacing w:after="0" w:line="240" w:lineRule="auto"/>
        <w:jc w:val="center"/>
        <w:rPr>
          <w:rFonts w:ascii="Times New Roman" w:hAnsi="Times New Roman" w:cs="Times New Roman"/>
          <w:b/>
          <w:sz w:val="24"/>
          <w:szCs w:val="24"/>
          <w:lang w:eastAsia="ar-SA"/>
        </w:rPr>
      </w:pPr>
    </w:p>
    <w:p w14:paraId="1E690B8F">
      <w:pPr>
        <w:spacing w:after="0" w:line="240" w:lineRule="auto"/>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СОДЕРЖАНИЕ</w:t>
      </w:r>
    </w:p>
    <w:p w14:paraId="7C79B9B6">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Паспорт</w:t>
      </w:r>
      <w:r>
        <w:rPr>
          <w:rFonts w:ascii="Times New Roman" w:hAnsi="Times New Roman" w:cs="Times New Roman"/>
          <w:sz w:val="24"/>
          <w:szCs w:val="24"/>
          <w:lang w:val="en-US"/>
        </w:rPr>
        <w:t xml:space="preserve"> программы</w:t>
      </w:r>
    </w:p>
    <w:p w14:paraId="0E519256">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Пояснительная записка.</w:t>
      </w:r>
    </w:p>
    <w:p w14:paraId="65171E2A">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Общая характеристика программы.</w:t>
      </w:r>
    </w:p>
    <w:p w14:paraId="618EF713">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Место курса в учебном плане.</w:t>
      </w:r>
    </w:p>
    <w:p w14:paraId="1547746F">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Личностные и предметные результаты освоения курса.</w:t>
      </w:r>
    </w:p>
    <w:p w14:paraId="35F6AC91">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Основное содержание рабочей программы.</w:t>
      </w:r>
    </w:p>
    <w:p w14:paraId="2D93593D">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Т</w:t>
      </w:r>
      <w:r>
        <w:rPr>
          <w:rFonts w:ascii="Times New Roman" w:hAnsi="Times New Roman" w:cs="Times New Roman"/>
          <w:sz w:val="24"/>
          <w:szCs w:val="24"/>
        </w:rPr>
        <w:t>ематический план с указанием основных видов деятельности обучающихся.</w:t>
      </w:r>
    </w:p>
    <w:p w14:paraId="2B172432">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М</w:t>
      </w:r>
      <w:r>
        <w:rPr>
          <w:rFonts w:ascii="Times New Roman" w:hAnsi="Times New Roman" w:cs="Times New Roman"/>
          <w:sz w:val="24"/>
          <w:szCs w:val="24"/>
        </w:rPr>
        <w:t>атериально-техническое обеспечение образовательного процесса.</w:t>
      </w:r>
    </w:p>
    <w:p w14:paraId="187E237B">
      <w:pPr>
        <w:numPr>
          <w:ilvl w:val="0"/>
          <w:numId w:val="1"/>
        </w:numPr>
        <w:tabs>
          <w:tab w:val="left" w:pos="0"/>
          <w:tab w:val="left" w:pos="284"/>
          <w:tab w:val="left" w:pos="426"/>
          <w:tab w:val="left" w:pos="709"/>
          <w:tab w:val="left" w:pos="851"/>
          <w:tab w:val="left" w:pos="1134"/>
        </w:tabs>
        <w:spacing w:after="0" w:line="240" w:lineRule="auto"/>
        <w:contextualSpacing/>
        <w:rPr>
          <w:rFonts w:ascii="Times New Roman" w:hAnsi="Times New Roman" w:cs="Times New Roman"/>
          <w:sz w:val="24"/>
          <w:szCs w:val="24"/>
        </w:rPr>
      </w:pPr>
      <w:r>
        <w:rPr>
          <w:rFonts w:ascii="Times New Roman" w:hAnsi="Times New Roman" w:cs="Times New Roman"/>
          <w:color w:val="000000"/>
          <w:sz w:val="24"/>
          <w:szCs w:val="24"/>
        </w:rPr>
        <w:t>Приложения</w:t>
      </w:r>
    </w:p>
    <w:p w14:paraId="3D793542">
      <w:pPr>
        <w:spacing w:after="0" w:line="240" w:lineRule="auto"/>
        <w:jc w:val="center"/>
        <w:rPr>
          <w:rFonts w:hint="default" w:ascii="Times New Roman" w:hAnsi="Times New Roman" w:eastAsia="Calibri" w:cs="Times New Roman"/>
          <w:b/>
          <w:sz w:val="24"/>
          <w:szCs w:val="24"/>
          <w:lang w:val="ru-RU"/>
        </w:rPr>
      </w:pPr>
      <w:r>
        <w:rPr>
          <w:rFonts w:ascii="Times New Roman" w:hAnsi="Times New Roman" w:eastAsia="Calibri" w:cs="Times New Roman"/>
          <w:b/>
          <w:sz w:val="24"/>
          <w:szCs w:val="24"/>
          <w:lang w:eastAsia="zh-CN"/>
        </w:rPr>
        <w:t>1.Паспорт программы</w:t>
      </w:r>
      <w:r>
        <w:rPr>
          <w:rFonts w:hint="default" w:ascii="Times New Roman" w:hAnsi="Times New Roman" w:eastAsia="Calibri" w:cs="Times New Roman"/>
          <w:b/>
          <w:sz w:val="24"/>
          <w:szCs w:val="24"/>
          <w:lang w:val="ru-RU" w:eastAsia="zh-CN"/>
        </w:rPr>
        <w:t xml:space="preserve"> кружка «Красный, жёлтый, зелёный»</w:t>
      </w:r>
    </w:p>
    <w:p w14:paraId="316878DD">
      <w:pPr>
        <w:shd w:val="clear" w:color="auto" w:fill="FFFFFF"/>
        <w:spacing w:after="0" w:line="240" w:lineRule="auto"/>
        <w:jc w:val="center"/>
        <w:rPr>
          <w:rFonts w:ascii="Times New Roman" w:hAnsi="Times New Roman" w:cs="Times New Roman"/>
          <w:b/>
          <w:bCs/>
          <w:sz w:val="24"/>
          <w:szCs w:val="24"/>
        </w:rPr>
      </w:pPr>
    </w:p>
    <w:tbl>
      <w:tblPr>
        <w:tblStyle w:val="12"/>
        <w:tblW w:w="13791" w:type="dxa"/>
        <w:tblInd w:w="108" w:type="dxa"/>
        <w:tblLayout w:type="fixed"/>
        <w:tblCellMar>
          <w:top w:w="0" w:type="dxa"/>
          <w:left w:w="108" w:type="dxa"/>
          <w:bottom w:w="0" w:type="dxa"/>
          <w:right w:w="108" w:type="dxa"/>
        </w:tblCellMar>
      </w:tblPr>
      <w:tblGrid>
        <w:gridCol w:w="3115"/>
        <w:gridCol w:w="10676"/>
      </w:tblGrid>
      <w:tr w14:paraId="16A9212E">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17C0CC12">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Наименование учреждения</w:t>
            </w:r>
          </w:p>
        </w:tc>
        <w:tc>
          <w:tcPr>
            <w:tcW w:w="10676" w:type="dxa"/>
            <w:tcBorders>
              <w:top w:val="single" w:color="000000" w:sz="4" w:space="0"/>
              <w:left w:val="single" w:color="000000" w:sz="4" w:space="0"/>
              <w:bottom w:val="single" w:color="000000" w:sz="4" w:space="0"/>
              <w:right w:val="single" w:color="000000" w:sz="4" w:space="0"/>
            </w:tcBorders>
          </w:tcPr>
          <w:p w14:paraId="2BBE0794">
            <w:pPr>
              <w:spacing w:after="0" w:line="240" w:lineRule="auto"/>
              <w:jc w:val="center"/>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xml:space="preserve"> Бюджетное образовательное учреждение </w:t>
            </w:r>
            <w:r>
              <w:rPr>
                <w:rFonts w:ascii="Times New Roman" w:hAnsi="Times New Roman" w:eastAsia="Calibri" w:cs="Times New Roman"/>
                <w:sz w:val="24"/>
                <w:szCs w:val="24"/>
                <w:lang w:eastAsia="zh-CN"/>
              </w:rPr>
              <w:t xml:space="preserve"> «Шумерлинская общеобразовательная школа- интернат для обучающихся с ОВЗ» Минобразования Чувашии</w:t>
            </w:r>
          </w:p>
          <w:p w14:paraId="28C202ED">
            <w:pPr>
              <w:spacing w:after="0" w:line="240" w:lineRule="auto"/>
              <w:jc w:val="both"/>
              <w:rPr>
                <w:rFonts w:ascii="Times New Roman" w:hAnsi="Times New Roman" w:cs="Times New Roman"/>
                <w:bCs/>
                <w:sz w:val="24"/>
                <w:szCs w:val="24"/>
                <w:lang w:eastAsia="zh-CN"/>
              </w:rPr>
            </w:pPr>
          </w:p>
        </w:tc>
      </w:tr>
      <w:tr w14:paraId="267BA30E">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6331A185">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Наименование программы</w:t>
            </w:r>
          </w:p>
        </w:tc>
        <w:tc>
          <w:tcPr>
            <w:tcW w:w="10676" w:type="dxa"/>
            <w:tcBorders>
              <w:top w:val="single" w:color="000000" w:sz="4" w:space="0"/>
              <w:left w:val="single" w:color="000000" w:sz="4" w:space="0"/>
              <w:bottom w:val="single" w:color="000000" w:sz="4" w:space="0"/>
              <w:right w:val="single" w:color="000000" w:sz="4" w:space="0"/>
            </w:tcBorders>
          </w:tcPr>
          <w:p w14:paraId="7F55D9B7">
            <w:pPr>
              <w:spacing w:after="0" w:line="240" w:lineRule="auto"/>
              <w:jc w:val="center"/>
              <w:rPr>
                <w:rFonts w:ascii="Times New Roman" w:hAnsi="Times New Roman" w:eastAsia="Calibri" w:cs="Times New Roman"/>
                <w:bCs/>
                <w:sz w:val="24"/>
                <w:szCs w:val="24"/>
                <w:shd w:val="clear" w:color="auto" w:fill="D9D9D9"/>
                <w:lang w:eastAsia="zh-CN"/>
              </w:rPr>
            </w:pPr>
            <w:r>
              <w:rPr>
                <w:rFonts w:ascii="Times New Roman" w:hAnsi="Times New Roman" w:cs="Times New Roman"/>
                <w:bCs/>
                <w:sz w:val="24"/>
                <w:szCs w:val="24"/>
                <w:lang w:eastAsia="zh-CN"/>
              </w:rPr>
              <w:t>Программа</w:t>
            </w:r>
            <w:r>
              <w:rPr>
                <w:rFonts w:hint="default" w:ascii="Times New Roman" w:hAnsi="Times New Roman" w:cs="Times New Roman"/>
                <w:bCs/>
                <w:sz w:val="24"/>
                <w:szCs w:val="24"/>
                <w:lang w:val="ru-RU" w:eastAsia="zh-CN"/>
              </w:rPr>
              <w:t xml:space="preserve"> кружка</w:t>
            </w:r>
            <w:r>
              <w:rPr>
                <w:rFonts w:ascii="Times New Roman" w:hAnsi="Times New Roman" w:cs="Times New Roman"/>
                <w:bCs/>
                <w:sz w:val="24"/>
                <w:szCs w:val="24"/>
                <w:lang w:eastAsia="zh-CN"/>
              </w:rPr>
              <w:t xml:space="preserve"> по профилактике детского дорожно-транспортного травматизма «Красный, жёлтый, зелёный»</w:t>
            </w:r>
          </w:p>
          <w:p w14:paraId="5A7E8FE3">
            <w:pPr>
              <w:spacing w:after="0" w:line="240" w:lineRule="auto"/>
              <w:jc w:val="both"/>
              <w:rPr>
                <w:rFonts w:ascii="Times New Roman" w:hAnsi="Times New Roman" w:cs="Times New Roman"/>
                <w:bCs/>
                <w:sz w:val="24"/>
                <w:szCs w:val="24"/>
                <w:lang w:eastAsia="zh-CN"/>
              </w:rPr>
            </w:pPr>
          </w:p>
        </w:tc>
      </w:tr>
      <w:tr w14:paraId="55464251">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6E341E45">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Авторы программы</w:t>
            </w:r>
          </w:p>
        </w:tc>
        <w:tc>
          <w:tcPr>
            <w:tcW w:w="10676" w:type="dxa"/>
            <w:tcBorders>
              <w:top w:val="single" w:color="000000" w:sz="4" w:space="0"/>
              <w:left w:val="single" w:color="000000" w:sz="4" w:space="0"/>
              <w:bottom w:val="single" w:color="000000" w:sz="4" w:space="0"/>
              <w:right w:val="single" w:color="000000" w:sz="4" w:space="0"/>
            </w:tcBorders>
          </w:tcPr>
          <w:p w14:paraId="5758BA9D">
            <w:pPr>
              <w:spacing w:after="0" w:line="240" w:lineRule="auto"/>
              <w:jc w:val="both"/>
              <w:rPr>
                <w:rFonts w:ascii="Times New Roman" w:hAnsi="Times New Roman" w:cs="Times New Roman"/>
                <w:bCs/>
                <w:sz w:val="24"/>
                <w:szCs w:val="24"/>
                <w:lang w:eastAsia="zh-CN"/>
              </w:rPr>
            </w:pPr>
            <w:r>
              <w:rPr>
                <w:rFonts w:ascii="Times New Roman" w:hAnsi="Times New Roman" w:cs="Times New Roman"/>
                <w:sz w:val="24"/>
                <w:szCs w:val="24"/>
                <w:lang w:eastAsia="zh-CN"/>
              </w:rPr>
              <w:t>Арсентьева Людмила Николаевна</w:t>
            </w:r>
            <w:r>
              <w:rPr>
                <w:rFonts w:ascii="Times New Roman" w:hAnsi="Times New Roman" w:cs="Times New Roman"/>
                <w:bCs/>
                <w:sz w:val="24"/>
                <w:szCs w:val="24"/>
                <w:lang w:eastAsia="zh-CN"/>
              </w:rPr>
              <w:t>, учитель начальных классов</w:t>
            </w:r>
          </w:p>
        </w:tc>
      </w:tr>
      <w:tr w14:paraId="17F4A375">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3614DDD6">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Нормативно-правовая база</w:t>
            </w:r>
          </w:p>
        </w:tc>
        <w:tc>
          <w:tcPr>
            <w:tcW w:w="10676" w:type="dxa"/>
            <w:tcBorders>
              <w:top w:val="single" w:color="000000" w:sz="4" w:space="0"/>
              <w:left w:val="single" w:color="000000" w:sz="4" w:space="0"/>
              <w:bottom w:val="single" w:color="000000" w:sz="4" w:space="0"/>
              <w:right w:val="single" w:color="000000" w:sz="4" w:space="0"/>
            </w:tcBorders>
          </w:tcPr>
          <w:p w14:paraId="395944B6">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Конвенция ООН о правах ребенка </w:t>
            </w:r>
          </w:p>
          <w:p w14:paraId="230F7927">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Конституция Российской Федерации </w:t>
            </w:r>
          </w:p>
          <w:p w14:paraId="6236B5DE">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xml:space="preserve">- Федеральный Закон  «Об образовании в Российской Федерации» от 29 декабря 2012 года № 273-ФЗ </w:t>
            </w:r>
          </w:p>
          <w:p w14:paraId="1C2F7420">
            <w:pPr>
              <w:pStyle w:val="54"/>
              <w:shd w:val="clear" w:color="auto" w:fill="FFFFFF"/>
              <w:spacing w:before="0" w:beforeAutospacing="0" w:after="0" w:afterAutospacing="0"/>
              <w:jc w:val="both"/>
              <w:rPr>
                <w:bCs/>
                <w:lang w:eastAsia="zh-CN"/>
              </w:rPr>
            </w:pPr>
            <w:r>
              <w:rPr>
                <w:color w:val="333333"/>
                <w:sz w:val="23"/>
                <w:szCs w:val="23"/>
                <w:shd w:val="clear" w:color="auto" w:fill="FFFFFF"/>
              </w:rPr>
              <w:t xml:space="preserve">-Адаптированной основной общеобразовательной программой обучающихся с умственной отсталостью (интеллектуальными нарушениями) (вариант 1) БОУ «Шумерлинская общеобразовательная школа - интернат для обучающихся с ограниченными возможностями здоровья» Министерства образования и молодёжной политики Чувашской Республики </w:t>
            </w:r>
          </w:p>
        </w:tc>
      </w:tr>
      <w:tr w14:paraId="6946FC7B">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159A5F89">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Срок реализации программы</w:t>
            </w:r>
          </w:p>
        </w:tc>
        <w:tc>
          <w:tcPr>
            <w:tcW w:w="10676" w:type="dxa"/>
            <w:tcBorders>
              <w:top w:val="single" w:color="000000" w:sz="4" w:space="0"/>
              <w:left w:val="single" w:color="000000" w:sz="4" w:space="0"/>
              <w:bottom w:val="single" w:color="000000" w:sz="4" w:space="0"/>
              <w:right w:val="single" w:color="000000" w:sz="4" w:space="0"/>
            </w:tcBorders>
          </w:tcPr>
          <w:p w14:paraId="669BC685">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4 года</w:t>
            </w:r>
          </w:p>
          <w:p w14:paraId="1F68BB7F">
            <w:pPr>
              <w:spacing w:after="0" w:line="240" w:lineRule="auto"/>
              <w:jc w:val="both"/>
              <w:rPr>
                <w:rFonts w:ascii="Times New Roman" w:hAnsi="Times New Roman" w:cs="Times New Roman"/>
                <w:bCs/>
                <w:sz w:val="24"/>
                <w:szCs w:val="24"/>
                <w:lang w:eastAsia="zh-CN"/>
              </w:rPr>
            </w:pPr>
          </w:p>
        </w:tc>
      </w:tr>
      <w:tr w14:paraId="2F61CB8B">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3F803EBE">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Этапы</w:t>
            </w:r>
          </w:p>
        </w:tc>
        <w:tc>
          <w:tcPr>
            <w:tcW w:w="10676" w:type="dxa"/>
            <w:tcBorders>
              <w:top w:val="single" w:color="000000" w:sz="4" w:space="0"/>
              <w:left w:val="single" w:color="000000" w:sz="4" w:space="0"/>
              <w:bottom w:val="single" w:color="000000" w:sz="4" w:space="0"/>
              <w:right w:val="single" w:color="000000" w:sz="4" w:space="0"/>
            </w:tcBorders>
          </w:tcPr>
          <w:p w14:paraId="148C0F43">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1 этап – Организационный </w:t>
            </w:r>
          </w:p>
          <w:p w14:paraId="683841DB">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2 этап – Основной </w:t>
            </w:r>
          </w:p>
          <w:p w14:paraId="581D94E4">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3 этап – Аналитический</w:t>
            </w:r>
          </w:p>
        </w:tc>
      </w:tr>
      <w:tr w14:paraId="3B17E435">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3A5E37C6">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Принципы программы</w:t>
            </w:r>
          </w:p>
        </w:tc>
        <w:tc>
          <w:tcPr>
            <w:tcW w:w="10676" w:type="dxa"/>
            <w:tcBorders>
              <w:top w:val="single" w:color="000000" w:sz="4" w:space="0"/>
              <w:left w:val="single" w:color="000000" w:sz="4" w:space="0"/>
              <w:bottom w:val="single" w:color="000000" w:sz="4" w:space="0"/>
              <w:right w:val="single" w:color="000000" w:sz="4" w:space="0"/>
            </w:tcBorders>
          </w:tcPr>
          <w:p w14:paraId="15EA48DC">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-научности </w:t>
            </w:r>
          </w:p>
          <w:p w14:paraId="23E7DA0E">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доступности  </w:t>
            </w:r>
          </w:p>
          <w:p w14:paraId="768E6DA6">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активности  </w:t>
            </w:r>
          </w:p>
          <w:p w14:paraId="3A8FACFE">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сознательности  </w:t>
            </w:r>
          </w:p>
          <w:p w14:paraId="689DE939">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систематичности  </w:t>
            </w:r>
          </w:p>
          <w:p w14:paraId="50A67B44">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целенаправленности  </w:t>
            </w:r>
          </w:p>
          <w:p w14:paraId="1B82DCB8">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оптимальности</w:t>
            </w:r>
          </w:p>
        </w:tc>
      </w:tr>
      <w:tr w14:paraId="3FE5115F">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45B81D2A">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Основные направления программы:</w:t>
            </w:r>
          </w:p>
        </w:tc>
        <w:tc>
          <w:tcPr>
            <w:tcW w:w="10676" w:type="dxa"/>
            <w:tcBorders>
              <w:top w:val="single" w:color="000000" w:sz="4" w:space="0"/>
              <w:left w:val="single" w:color="000000" w:sz="4" w:space="0"/>
              <w:bottom w:val="single" w:color="000000" w:sz="4" w:space="0"/>
              <w:right w:val="single" w:color="000000" w:sz="4" w:space="0"/>
            </w:tcBorders>
          </w:tcPr>
          <w:p w14:paraId="5DE460F8">
            <w:pPr>
              <w:spacing w:after="0" w:line="240" w:lineRule="auto"/>
              <w:jc w:val="both"/>
              <w:rPr>
                <w:rFonts w:ascii="Times New Roman" w:hAnsi="Times New Roman" w:cs="Times New Roman"/>
                <w:bCs/>
                <w:sz w:val="24"/>
                <w:szCs w:val="24"/>
                <w:lang w:eastAsia="zh-CN"/>
              </w:rPr>
            </w:pPr>
            <w:r>
              <w:rPr>
                <w:rFonts w:ascii="Times New Roman" w:hAnsi="Times New Roman" w:cs="Times New Roman"/>
                <w:b/>
                <w:bCs/>
                <w:i/>
                <w:sz w:val="24"/>
                <w:szCs w:val="24"/>
                <w:lang w:eastAsia="zh-CN"/>
              </w:rPr>
              <w:t>Профилактическое:</w:t>
            </w:r>
          </w:p>
          <w:p w14:paraId="18EACDA8">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-обеспечение знаний о безопасном поведении на улицах и дорогах;</w:t>
            </w:r>
          </w:p>
          <w:p w14:paraId="0C8FE046">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предупреждение попаданий детей в различные дорожно-транспортные происшествия;</w:t>
            </w:r>
          </w:p>
          <w:p w14:paraId="0596CC4E">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 решение образовательных задач средствами систематических мероприятий. </w:t>
            </w:r>
          </w:p>
          <w:p w14:paraId="71ABAEFF">
            <w:pPr>
              <w:spacing w:after="0" w:line="240" w:lineRule="auto"/>
              <w:jc w:val="both"/>
              <w:rPr>
                <w:rFonts w:ascii="Times New Roman" w:hAnsi="Times New Roman" w:cs="Times New Roman"/>
                <w:bCs/>
                <w:sz w:val="24"/>
                <w:szCs w:val="24"/>
                <w:lang w:eastAsia="zh-CN"/>
              </w:rPr>
            </w:pPr>
            <w:r>
              <w:rPr>
                <w:rFonts w:ascii="Times New Roman" w:hAnsi="Times New Roman" w:cs="Times New Roman"/>
                <w:b/>
                <w:bCs/>
                <w:i/>
                <w:sz w:val="24"/>
                <w:szCs w:val="24"/>
                <w:lang w:eastAsia="zh-CN"/>
              </w:rPr>
              <w:t>Организационное:</w:t>
            </w:r>
          </w:p>
          <w:p w14:paraId="1B4473B8">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организация предметно-развивающей среды в БОУ </w:t>
            </w:r>
            <w:r>
              <w:rPr>
                <w:rFonts w:ascii="Times New Roman" w:hAnsi="Times New Roman" w:eastAsia="Calibri" w:cs="Times New Roman"/>
                <w:sz w:val="24"/>
                <w:szCs w:val="24"/>
                <w:lang w:eastAsia="zh-CN"/>
              </w:rPr>
              <w:t xml:space="preserve">«Шумерлинская общеобразовательная школа- интернат для обучающихся с ОВЗ» </w:t>
            </w:r>
            <w:r>
              <w:rPr>
                <w:rFonts w:ascii="Times New Roman" w:hAnsi="Times New Roman" w:cs="Times New Roman"/>
                <w:bCs/>
                <w:sz w:val="24"/>
                <w:szCs w:val="24"/>
                <w:lang w:eastAsia="zh-CN"/>
              </w:rPr>
              <w:t xml:space="preserve">  по профилактике дорожно-транспортного травматизма; </w:t>
            </w:r>
          </w:p>
          <w:p w14:paraId="063940E3">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определение уровня сформированности умений и навыков по правилам дорожного движения методами диагностики; </w:t>
            </w:r>
          </w:p>
          <w:p w14:paraId="46F4F280">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изучение передового опыта, отбор и внедрение эффективных методик и технологий;</w:t>
            </w:r>
          </w:p>
          <w:p w14:paraId="51EAE71E">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пропаганда знаний о правилах дорожного движения с использованием разнообразных методов и приемов.</w:t>
            </w:r>
          </w:p>
        </w:tc>
      </w:tr>
      <w:tr w14:paraId="46B33ADC">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44EC4956">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Разделы программы:</w:t>
            </w:r>
          </w:p>
        </w:tc>
        <w:tc>
          <w:tcPr>
            <w:tcW w:w="10676" w:type="dxa"/>
            <w:tcBorders>
              <w:top w:val="single" w:color="000000" w:sz="4" w:space="0"/>
              <w:left w:val="single" w:color="000000" w:sz="4" w:space="0"/>
              <w:bottom w:val="single" w:color="000000" w:sz="4" w:space="0"/>
              <w:right w:val="single" w:color="000000" w:sz="4" w:space="0"/>
            </w:tcBorders>
          </w:tcPr>
          <w:p w14:paraId="1F192BDD">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работа с детьми; </w:t>
            </w:r>
          </w:p>
          <w:p w14:paraId="0C495FEF">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работа с педагогами; </w:t>
            </w:r>
          </w:p>
          <w:p w14:paraId="72B05CD5">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работа с родителями;</w:t>
            </w:r>
          </w:p>
          <w:p w14:paraId="0C8200B4">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 работа с ГИБДД г. Шумерля</w:t>
            </w:r>
          </w:p>
        </w:tc>
      </w:tr>
      <w:tr w14:paraId="7D3E205F">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10482761">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Участники программы:</w:t>
            </w:r>
          </w:p>
        </w:tc>
        <w:tc>
          <w:tcPr>
            <w:tcW w:w="10676" w:type="dxa"/>
            <w:tcBorders>
              <w:top w:val="single" w:color="000000" w:sz="4" w:space="0"/>
              <w:left w:val="single" w:color="000000" w:sz="4" w:space="0"/>
              <w:bottom w:val="single" w:color="000000" w:sz="4" w:space="0"/>
              <w:right w:val="single" w:color="000000" w:sz="4" w:space="0"/>
            </w:tcBorders>
          </w:tcPr>
          <w:p w14:paraId="22B4A7F7">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-дети; </w:t>
            </w:r>
          </w:p>
          <w:p w14:paraId="3D545BA2">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педагогический коллектив;</w:t>
            </w:r>
          </w:p>
          <w:p w14:paraId="35EE0047">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 родители (законные представители);</w:t>
            </w:r>
          </w:p>
          <w:p w14:paraId="564E902B">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 ГИБДД г. Шумерля</w:t>
            </w:r>
          </w:p>
        </w:tc>
      </w:tr>
      <w:tr w14:paraId="4C533D9D">
        <w:tblPrEx>
          <w:tblCellMar>
            <w:top w:w="0" w:type="dxa"/>
            <w:left w:w="108" w:type="dxa"/>
            <w:bottom w:w="0" w:type="dxa"/>
            <w:right w:w="108" w:type="dxa"/>
          </w:tblCellMar>
        </w:tblPrEx>
        <w:tc>
          <w:tcPr>
            <w:tcW w:w="3115" w:type="dxa"/>
            <w:tcBorders>
              <w:top w:val="single" w:color="000000" w:sz="4" w:space="0"/>
              <w:left w:val="single" w:color="000000" w:sz="4" w:space="0"/>
              <w:bottom w:val="single" w:color="000000" w:sz="4" w:space="0"/>
              <w:right w:val="single" w:color="000000" w:sz="4" w:space="0"/>
            </w:tcBorders>
          </w:tcPr>
          <w:p w14:paraId="63DD06EE">
            <w:pPr>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Ожидаемые результаты:</w:t>
            </w:r>
          </w:p>
        </w:tc>
        <w:tc>
          <w:tcPr>
            <w:tcW w:w="10676" w:type="dxa"/>
            <w:tcBorders>
              <w:top w:val="single" w:color="000000" w:sz="4" w:space="0"/>
              <w:left w:val="single" w:color="000000" w:sz="4" w:space="0"/>
              <w:bottom w:val="single" w:color="000000" w:sz="4" w:space="0"/>
              <w:right w:val="single" w:color="000000" w:sz="4" w:space="0"/>
            </w:tcBorders>
          </w:tcPr>
          <w:p w14:paraId="441164C6">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Снижение уровня детских ДТП и повышение у детей навыков и умений безопасному поведению на дорогах.</w:t>
            </w:r>
          </w:p>
          <w:p w14:paraId="6F0997C0">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xml:space="preserve">-Наличие знаний и развитие навыков поведения детей в непредвиденных опасных ситуациях, умение обходить их. </w:t>
            </w:r>
          </w:p>
          <w:p w14:paraId="38B2665A">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bCs/>
                <w:sz w:val="24"/>
                <w:szCs w:val="24"/>
                <w:lang w:eastAsia="zh-CN"/>
              </w:rPr>
              <w:t xml:space="preserve">-Повышение научно - методического обеспечения по профилактике детского дорожно - транспортного травматизма в условиях образовательного учреждения. Усовершенствование предметно-развивающей среды в обучении детей правилам дорожного движения. </w:t>
            </w:r>
          </w:p>
          <w:p w14:paraId="7A96DD93">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-Повышение квалификации педагогов и родителей по ознакомлению детей с основами дорожной грамоты.</w:t>
            </w:r>
          </w:p>
        </w:tc>
      </w:tr>
    </w:tbl>
    <w:p w14:paraId="6CC49C59">
      <w:pPr>
        <w:shd w:val="clear" w:color="auto" w:fill="FFFFFF"/>
        <w:spacing w:after="0" w:line="240" w:lineRule="auto"/>
        <w:jc w:val="both"/>
        <w:rPr>
          <w:rFonts w:ascii="Times New Roman" w:hAnsi="Times New Roman" w:eastAsia="Calibri" w:cs="Times New Roman"/>
          <w:b/>
          <w:bCs/>
          <w:sz w:val="24"/>
          <w:szCs w:val="24"/>
        </w:rPr>
      </w:pPr>
    </w:p>
    <w:p w14:paraId="46883642">
      <w:pPr>
        <w:spacing w:after="0" w:line="240" w:lineRule="auto"/>
        <w:ind w:firstLine="5283" w:firstLineChars="2200"/>
        <w:jc w:val="both"/>
        <w:rPr>
          <w:rFonts w:ascii="Times New Roman" w:hAnsi="Times New Roman"/>
          <w:b/>
          <w:sz w:val="24"/>
          <w:szCs w:val="24"/>
        </w:rPr>
      </w:pPr>
      <w:r>
        <w:rPr>
          <w:rFonts w:ascii="Times New Roman" w:hAnsi="Times New Roman"/>
          <w:b/>
          <w:bCs/>
          <w:sz w:val="24"/>
          <w:szCs w:val="24"/>
        </w:rPr>
        <w:t>2</w:t>
      </w:r>
      <w:r>
        <w:rPr>
          <w:rFonts w:ascii="Times New Roman" w:hAnsi="Times New Roman"/>
          <w:sz w:val="24"/>
          <w:szCs w:val="24"/>
        </w:rPr>
        <w:t>.</w:t>
      </w:r>
      <w:r>
        <w:rPr>
          <w:rFonts w:ascii="Times New Roman" w:hAnsi="Times New Roman"/>
          <w:b/>
          <w:sz w:val="24"/>
          <w:szCs w:val="24"/>
        </w:rPr>
        <w:t>Пояснительная записка </w:t>
      </w:r>
    </w:p>
    <w:p w14:paraId="1D70C6CA">
      <w:pPr>
        <w:spacing w:after="0" w:line="240" w:lineRule="auto"/>
        <w:jc w:val="center"/>
        <w:rPr>
          <w:rFonts w:ascii="Times New Roman" w:hAnsi="Times New Roman" w:eastAsia="Calibri" w:cs="Times New Roman"/>
          <w:b/>
          <w:bCs/>
          <w:sz w:val="24"/>
          <w:szCs w:val="24"/>
          <w:lang w:eastAsia="zh-CN"/>
        </w:rPr>
      </w:pPr>
      <w:r>
        <w:rPr>
          <w:rFonts w:ascii="Times New Roman" w:hAnsi="Times New Roman"/>
          <w:b/>
          <w:bCs/>
          <w:sz w:val="24"/>
          <w:szCs w:val="24"/>
        </w:rPr>
        <w:t xml:space="preserve"> </w:t>
      </w:r>
      <w:r>
        <w:rPr>
          <w:rFonts w:ascii="Times New Roman" w:hAnsi="Times New Roman"/>
          <w:b/>
          <w:sz w:val="24"/>
          <w:szCs w:val="24"/>
        </w:rPr>
        <w:t>кружка</w:t>
      </w:r>
      <w:r>
        <w:rPr>
          <w:rFonts w:ascii="Times New Roman" w:hAnsi="Times New Roman"/>
          <w:b/>
          <w:bCs/>
          <w:sz w:val="24"/>
          <w:szCs w:val="24"/>
        </w:rPr>
        <w:t xml:space="preserve"> </w:t>
      </w:r>
      <w:r>
        <w:rPr>
          <w:rFonts w:ascii="Times New Roman" w:hAnsi="Times New Roman" w:eastAsia="Calibri" w:cs="Times New Roman"/>
          <w:b/>
          <w:bCs/>
          <w:sz w:val="24"/>
          <w:szCs w:val="24"/>
          <w:lang w:eastAsia="zh-CN"/>
        </w:rPr>
        <w:t>по профилактике детского дорожно-транспортного травматизма</w:t>
      </w:r>
    </w:p>
    <w:p w14:paraId="5A742F7F">
      <w:pPr>
        <w:spacing w:after="0" w:line="240" w:lineRule="auto"/>
        <w:jc w:val="center"/>
        <w:rPr>
          <w:rFonts w:ascii="Times New Roman" w:hAnsi="Times New Roman"/>
          <w:b/>
          <w:bCs/>
          <w:sz w:val="24"/>
          <w:szCs w:val="24"/>
        </w:rPr>
      </w:pPr>
      <w:r>
        <w:rPr>
          <w:rFonts w:ascii="Times New Roman" w:hAnsi="Times New Roman" w:eastAsia="Calibri" w:cs="Times New Roman"/>
          <w:b/>
          <w:bCs/>
          <w:color w:val="000000" w:themeColor="text1"/>
          <w:sz w:val="24"/>
          <w:szCs w:val="24"/>
          <w:lang w:eastAsia="zh-CN"/>
        </w:rPr>
        <w:t xml:space="preserve">«Красный, жёлтый, зелёный» </w:t>
      </w:r>
    </w:p>
    <w:p w14:paraId="2E01F623">
      <w:pPr>
        <w:shd w:val="clear" w:color="auto" w:fill="FFFFFF"/>
        <w:spacing w:after="0" w:line="240" w:lineRule="auto"/>
        <w:jc w:val="both"/>
        <w:rPr>
          <w:rFonts w:ascii="Times New Roman" w:hAnsi="Times New Roman" w:eastAsia="Arial" w:cs="Times New Roman"/>
          <w:color w:val="000000"/>
          <w:sz w:val="28"/>
          <w:szCs w:val="28"/>
          <w:shd w:val="clear" w:color="auto" w:fill="FFFFFF"/>
          <w:lang w:eastAsia="zh-CN"/>
        </w:rPr>
      </w:pPr>
    </w:p>
    <w:p w14:paraId="3ACE3E7B">
      <w:pPr>
        <w:shd w:val="clear" w:color="auto" w:fill="FFFFFF"/>
        <w:spacing w:after="0" w:line="240" w:lineRule="auto"/>
        <w:ind w:firstLine="709"/>
        <w:jc w:val="both"/>
        <w:rPr>
          <w:rFonts w:ascii="Times New Roman" w:hAnsi="Times New Roman" w:cs="Times New Roman"/>
          <w:b/>
          <w:bCs/>
          <w:sz w:val="24"/>
          <w:szCs w:val="24"/>
          <w:lang w:eastAsia="zh-CN"/>
        </w:rPr>
      </w:pPr>
      <w:r>
        <w:rPr>
          <w:rFonts w:ascii="Times New Roman" w:hAnsi="Times New Roman" w:eastAsia="Arial" w:cs="Times New Roman"/>
          <w:color w:val="000000"/>
          <w:sz w:val="28"/>
          <w:szCs w:val="28"/>
          <w:shd w:val="clear" w:color="auto" w:fill="FFFFFF"/>
          <w:lang w:eastAsia="zh-CN"/>
        </w:rPr>
        <w:t xml:space="preserve">      </w:t>
      </w:r>
      <w:r>
        <w:rPr>
          <w:rFonts w:ascii="Times New Roman" w:hAnsi="Times New Roman" w:eastAsia="Arial" w:cs="Times New Roman"/>
          <w:color w:val="000000"/>
          <w:sz w:val="24"/>
          <w:szCs w:val="24"/>
          <w:shd w:val="clear" w:color="auto" w:fill="FFFFFF"/>
          <w:lang w:eastAsia="zh-CN"/>
        </w:rPr>
        <w:t xml:space="preserve"> Скорость движения, плотность транспортных потоков на дорогах нашей страны быстро возрастает и будет прогрессировать в дальнейшем. Нарушение правил дорожного движения становится обычным делом. Наиболее серьёзные трудности и опасности для жизни подстерегают самых маленьких пешеходов. Причиной дорожно-транспортных происшествий чаще всего являются сами дети. Объясняется это тем, что они не умеют в должной степени управлять своим поведением, у них отсутствует способность предвидеть возможность возникновения опасности в быстро меняющейся дорожной обстановке. </w:t>
      </w:r>
      <w:r>
        <w:rPr>
          <w:rFonts w:ascii="Times New Roman" w:hAnsi="Times New Roman" w:cs="Times New Roman"/>
          <w:sz w:val="24"/>
          <w:szCs w:val="24"/>
        </w:rPr>
        <w:t>Безопасность дорожного движения – одна из основных проблем сохранения жизни и здоровья граждан страны.</w:t>
      </w:r>
      <w:r>
        <w:rPr>
          <w:rFonts w:ascii="Times New Roman" w:hAnsi="Times New Roman" w:cs="Times New Roman"/>
          <w:sz w:val="24"/>
          <w:szCs w:val="24"/>
          <w:lang w:val="en-US"/>
        </w:rPr>
        <w:t>   </w:t>
      </w:r>
    </w:p>
    <w:p w14:paraId="12328F80">
      <w:pPr>
        <w:shd w:val="clear" w:color="auto" w:fill="FFFFFF"/>
        <w:spacing w:after="0" w:line="15" w:lineRule="atLeast"/>
        <w:ind w:right="20" w:firstLine="709"/>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shd w:val="clear" w:color="auto" w:fill="FFFFFF"/>
          <w:lang w:eastAsia="zh-CN"/>
        </w:rPr>
        <w:t>Особенно проблема безопасности жизнедеятельности и сохранения здоровья детей, имеющих ограниченные возможности здоровья (ОВЗ), остается на сегодняшний день одной из самых актуальных проблем, так как знание и соблюдение правил дорожного движения поможет снизить процент дорожно-транспортных происшествий с участием детей.</w:t>
      </w:r>
    </w:p>
    <w:p w14:paraId="5E87E321">
      <w:pPr>
        <w:shd w:val="clear" w:color="auto" w:fill="FFFFFF"/>
        <w:spacing w:after="0" w:line="15" w:lineRule="atLeast"/>
        <w:ind w:right="20" w:firstLine="120" w:firstLineChars="50"/>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shd w:val="clear" w:color="auto" w:fill="FFFFFF"/>
          <w:lang w:eastAsia="zh-CN"/>
        </w:rPr>
        <w:t xml:space="preserve">         Дети с ОВЗ возбудимы, динамичны и в то же время рассеяны, не умеют предвидеть опасность, правильно оценить расстояние до приближающегося автомобиля, его скорость и свои возможности. Исследования психологов показывают, что у детей с ОВЗ наблюдается разрыв между теоретическими знаниями и практическим их применением.</w:t>
      </w:r>
    </w:p>
    <w:p w14:paraId="7AC1868B">
      <w:pPr>
        <w:shd w:val="clear" w:color="auto" w:fill="FFFFFF"/>
        <w:spacing w:after="0" w:line="15" w:lineRule="atLeast"/>
        <w:ind w:right="20" w:firstLine="120" w:firstLineChars="50"/>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shd w:val="clear" w:color="auto" w:fill="FFFFFF"/>
          <w:lang w:eastAsia="zh-CN"/>
        </w:rPr>
        <w:t xml:space="preserve">          Сложная структура нарушений развития воспитанников нашего учреждения свидетельствует о необходимости проведения комплексной коррекционно-образовательной работы в процессе общего развития ребёнка. Поэтому мы определили для себя не только образовательные (в том числе воспитательные), но и коррекционно-развивающие задачи.</w:t>
      </w:r>
    </w:p>
    <w:p w14:paraId="3A450DA1">
      <w:pPr>
        <w:shd w:val="clear" w:color="auto" w:fill="FFFFFF"/>
        <w:spacing w:after="0" w:line="15" w:lineRule="atLeast"/>
        <w:ind w:right="20" w:firstLine="360" w:firstLineChars="150"/>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shd w:val="clear" w:color="auto" w:fill="FFFFFF"/>
          <w:lang w:eastAsia="zh-CN"/>
        </w:rPr>
        <w:t xml:space="preserve">   Коррекционно-развивающая работа осуществляется в нашем учреждении через тематический подход. Но, изучая два раз в год лексические темы «Транспорт», «Правила дорожного движения» невозможно сформировать необходимые умения и навыки грамотного, безопасного поведения детей на дороге. Поэтому, учитывая особенности развития детей с ОВЗ, </w:t>
      </w:r>
      <w:r>
        <w:rPr>
          <w:rFonts w:ascii="Times New Roman" w:hAnsi="Times New Roman" w:eastAsia="Calibri" w:cs="Times New Roman"/>
          <w:color w:val="000000"/>
          <w:sz w:val="24"/>
          <w:szCs w:val="24"/>
          <w:shd w:val="clear" w:color="auto" w:fill="FFFFFF"/>
          <w:lang w:val="ru-RU" w:eastAsia="zh-CN"/>
        </w:rPr>
        <w:t>было</w:t>
      </w:r>
      <w:r>
        <w:rPr>
          <w:rFonts w:hint="default" w:ascii="Times New Roman" w:hAnsi="Times New Roman" w:eastAsia="Calibri" w:cs="Times New Roman"/>
          <w:color w:val="000000"/>
          <w:sz w:val="24"/>
          <w:szCs w:val="24"/>
          <w:shd w:val="clear" w:color="auto" w:fill="FFFFFF"/>
          <w:lang w:val="ru-RU" w:eastAsia="zh-CN"/>
        </w:rPr>
        <w:t xml:space="preserve"> решено</w:t>
      </w:r>
      <w:r>
        <w:rPr>
          <w:rFonts w:ascii="Times New Roman" w:hAnsi="Times New Roman" w:eastAsia="Calibri" w:cs="Times New Roman"/>
          <w:color w:val="000000"/>
          <w:sz w:val="24"/>
          <w:szCs w:val="24"/>
          <w:shd w:val="clear" w:color="auto" w:fill="FFFFFF"/>
          <w:lang w:eastAsia="zh-CN"/>
        </w:rPr>
        <w:t xml:space="preserve"> разработать Программу</w:t>
      </w:r>
      <w:r>
        <w:rPr>
          <w:rFonts w:hint="default" w:ascii="Times New Roman" w:hAnsi="Times New Roman" w:eastAsia="Calibri" w:cs="Times New Roman"/>
          <w:color w:val="000000"/>
          <w:sz w:val="24"/>
          <w:szCs w:val="24"/>
          <w:shd w:val="clear" w:color="auto" w:fill="FFFFFF"/>
          <w:lang w:val="ru-RU" w:eastAsia="zh-CN"/>
        </w:rPr>
        <w:t xml:space="preserve"> кружка</w:t>
      </w:r>
      <w:r>
        <w:rPr>
          <w:rFonts w:ascii="Times New Roman" w:hAnsi="Times New Roman" w:eastAsia="Calibri" w:cs="Times New Roman"/>
          <w:color w:val="000000"/>
          <w:sz w:val="24"/>
          <w:szCs w:val="24"/>
          <w:shd w:val="clear" w:color="auto" w:fill="FFFFFF"/>
          <w:lang w:eastAsia="zh-CN"/>
        </w:rPr>
        <w:t xml:space="preserve"> «</w:t>
      </w:r>
      <w:r>
        <w:rPr>
          <w:rFonts w:ascii="Times New Roman" w:hAnsi="Times New Roman" w:cs="Times New Roman"/>
          <w:sz w:val="24"/>
          <w:szCs w:val="24"/>
          <w:lang w:eastAsia="zh-CN"/>
        </w:rPr>
        <w:t>Красный, жёлтый, зелёный» для обучающихся начальных классов и</w:t>
      </w:r>
      <w:r>
        <w:rPr>
          <w:rFonts w:ascii="Times New Roman" w:hAnsi="Times New Roman" w:eastAsia="Calibri" w:cs="Times New Roman"/>
          <w:color w:val="000000"/>
          <w:sz w:val="24"/>
          <w:szCs w:val="24"/>
          <w:shd w:val="clear" w:color="auto" w:fill="FFFFFF"/>
          <w:lang w:eastAsia="zh-CN"/>
        </w:rPr>
        <w:t xml:space="preserve"> работать над этой проблемой. </w:t>
      </w:r>
    </w:p>
    <w:p w14:paraId="6998D960">
      <w:pPr>
        <w:widowControl w:val="0"/>
        <w:tabs>
          <w:tab w:val="left" w:pos="15168"/>
        </w:tabs>
        <w:suppressAutoHyphens/>
        <w:autoSpaceDN w:val="0"/>
        <w:spacing w:after="0"/>
        <w:ind w:right="142" w:firstLine="709"/>
        <w:textAlignment w:val="baseline"/>
        <w:rPr>
          <w:rFonts w:ascii="Times New Roman" w:hAnsi="Times New Roman" w:eastAsia="SimSun" w:cs="Times New Roman"/>
          <w:b/>
          <w:bCs/>
          <w:kern w:val="3"/>
          <w:sz w:val="24"/>
          <w:szCs w:val="24"/>
          <w:lang w:eastAsia="zh-CN" w:bidi="hi-IN"/>
        </w:rPr>
      </w:pPr>
      <w:r>
        <w:rPr>
          <w:rFonts w:ascii="Times New Roman" w:hAnsi="Times New Roman" w:eastAsia="SimSun" w:cs="Times New Roman"/>
          <w:b/>
          <w:bCs/>
          <w:kern w:val="3"/>
          <w:sz w:val="24"/>
          <w:szCs w:val="24"/>
          <w:lang w:eastAsia="zh-CN" w:bidi="hi-IN"/>
        </w:rPr>
        <w:t xml:space="preserve">                                              3. Общая характеристика кружка</w:t>
      </w:r>
      <w:r>
        <w:rPr>
          <w:rFonts w:ascii="Times New Roman" w:hAnsi="Times New Roman" w:cs="Times New Roman"/>
          <w:b/>
          <w:sz w:val="24"/>
          <w:szCs w:val="24"/>
        </w:rPr>
        <w:t xml:space="preserve"> с учетом особенностей освоения обучающимися</w:t>
      </w:r>
    </w:p>
    <w:p w14:paraId="539C3A09">
      <w:pPr>
        <w:shd w:val="clear" w:color="auto" w:fill="FFFFFF"/>
        <w:spacing w:after="0" w:line="240" w:lineRule="auto"/>
        <w:ind w:firstLine="120" w:firstLineChars="5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Программа «Красный, жёлтый, зелёный» разработана в силу особой проблемы  - обеспечения безопасности детей с ОВЗ на дорогах и улицах города.   Необходимы все более разнообразные дифференцированные формы работы с детьми.     Ребенок – это живой «материал», на основе которого можно сформировать новый тип участника дорожного движения, в основе которого лежит дисциплина и ответственность. Программа по обучению детей младшего возраста правилам дорожного движения и профилактике дорожно-транспортных происшествий «Красный, жёлтый, зелёный»» – это программа работы на перспективу. Чем раньше мы научим детей культуре поведения на дорогах и улицах, тем меньше будет неприятных происшествий.      </w:t>
      </w:r>
    </w:p>
    <w:p w14:paraId="33FFB4C5">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b/>
          <w:bCs/>
          <w:sz w:val="24"/>
          <w:szCs w:val="24"/>
          <w:lang w:eastAsia="zh-CN"/>
        </w:rPr>
        <w:t xml:space="preserve">Цель программы: </w:t>
      </w:r>
      <w:r>
        <w:rPr>
          <w:rFonts w:ascii="Times New Roman" w:hAnsi="Times New Roman" w:cs="Times New Roman"/>
          <w:bCs/>
          <w:sz w:val="24"/>
          <w:szCs w:val="24"/>
          <w:lang w:eastAsia="zh-CN"/>
        </w:rPr>
        <w:t xml:space="preserve">Формировать и развивать у детей умения и навыки безопасного поведения в окружающей дорожно-транспортной среде.  </w:t>
      </w:r>
    </w:p>
    <w:p w14:paraId="6D9E5994">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Задачи программы:</w:t>
      </w:r>
    </w:p>
    <w:p w14:paraId="2110D09C">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1 Создать систему организации педагогами школы профилактической работы по детскому дорожно-транспортному травматизму. </w:t>
      </w:r>
    </w:p>
    <w:p w14:paraId="5E931AC4">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2.Совершенствовать образовательный процесс по развитию, воспитанию и обучению детей с ОВЗ безопасному поведению на улицах и дорогах. </w:t>
      </w:r>
    </w:p>
    <w:p w14:paraId="10EB4EFA">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3. Систематизировать методы и приемы обучения детей безопасному поведению на дорогах с учетом их возрастных, психологических особенностей. </w:t>
      </w:r>
    </w:p>
    <w:p w14:paraId="45102602">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4. Обеспечить консультативную работу с родителями по профилактике детского дорожно-транспортного травматизма с целью повышения ответственности за безопасность и жизнь детей. </w:t>
      </w:r>
    </w:p>
    <w:p w14:paraId="596091FF">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5. Воспитывать культуру поведения на улице и транспорте.</w:t>
      </w:r>
    </w:p>
    <w:p w14:paraId="7DE067C1">
      <w:pPr>
        <w:shd w:val="clear" w:color="auto" w:fill="FFFFFF"/>
        <w:spacing w:after="0" w:line="240" w:lineRule="auto"/>
        <w:ind w:firstLine="120" w:firstLineChars="5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Важным в обучении школьников навыкам безопасного общения со сложным миром пешехода и пассажира являются совместные усилия педагогов и родителей. С этой целью в перспективный план программы «Красный, жёлтый, зелёный»» включены различные формы взаимодействия с родителями.     Поэтому поиск новых форм, приемов работы, способствующих организации взаимодействия педагогов с детьми и родителями в практическом обучении должен дать положительные результаты. </w:t>
      </w:r>
    </w:p>
    <w:p w14:paraId="56B9918B">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b/>
          <w:sz w:val="24"/>
          <w:szCs w:val="24"/>
          <w:lang w:eastAsia="zh-CN"/>
        </w:rPr>
        <w:t>Новизна программы:</w:t>
      </w:r>
      <w:r>
        <w:rPr>
          <w:rFonts w:ascii="Times New Roman" w:hAnsi="Times New Roman" w:cs="Times New Roman"/>
          <w:sz w:val="24"/>
          <w:szCs w:val="24"/>
          <w:lang w:eastAsia="zh-CN"/>
        </w:rPr>
        <w:t xml:space="preserve"> Дорожно-транспортный травматизм остается приоритетной проблемой общества, требующей решения. Ценность данной программы заключается в разработке содержания и форм работы с детьми с ОВЗ младшего возраста по изучению правил дорожного движения, которая предусматривает поэтапную организацию образовательного процесса, участие детей, родителей и сотрудников ГИБДД в решении проблемы.  </w:t>
      </w:r>
    </w:p>
    <w:p w14:paraId="11DC5A3E">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b/>
          <w:sz w:val="24"/>
          <w:szCs w:val="24"/>
          <w:lang w:eastAsia="zh-CN"/>
        </w:rPr>
        <w:t>Практическая значимость:</w:t>
      </w:r>
      <w:r>
        <w:rPr>
          <w:rFonts w:ascii="Times New Roman" w:hAnsi="Times New Roman" w:cs="Times New Roman"/>
          <w:sz w:val="24"/>
          <w:szCs w:val="24"/>
          <w:lang w:eastAsia="zh-CN"/>
        </w:rPr>
        <w:t xml:space="preserve"> Представленные мероприятия могут использоваться в системе планирования как в совместной деятельности с детьми, так и в образовательной деятельности в ходе режимных моментов, начиная с 1 класса.</w:t>
      </w:r>
    </w:p>
    <w:p w14:paraId="513B09F8">
      <w:pPr>
        <w:shd w:val="clear" w:color="auto" w:fill="FFFFFF"/>
        <w:spacing w:after="0" w:line="240" w:lineRule="auto"/>
        <w:jc w:val="both"/>
        <w:rPr>
          <w:rFonts w:ascii="Times New Roman" w:hAnsi="Times New Roman" w:cs="Times New Roman"/>
          <w:sz w:val="24"/>
          <w:szCs w:val="24"/>
          <w:lang w:eastAsia="zh-CN"/>
        </w:rPr>
      </w:pPr>
    </w:p>
    <w:p w14:paraId="70CE8A18">
      <w:pPr>
        <w:shd w:val="clear" w:color="auto" w:fill="FFFFFF"/>
        <w:spacing w:after="0" w:line="240" w:lineRule="auto"/>
        <w:ind w:firstLine="1681" w:firstLineChars="700"/>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 xml:space="preserve">                4. Место занятий</w:t>
      </w:r>
      <w:r>
        <w:rPr>
          <w:rFonts w:hint="default" w:ascii="Times New Roman" w:hAnsi="Times New Roman" w:cs="Times New Roman"/>
          <w:b/>
          <w:bCs/>
          <w:sz w:val="24"/>
          <w:szCs w:val="24"/>
          <w:lang w:val="ru-RU" w:eastAsia="zh-CN"/>
        </w:rPr>
        <w:t xml:space="preserve"> кружка</w:t>
      </w:r>
      <w:r>
        <w:rPr>
          <w:rFonts w:ascii="Times New Roman" w:hAnsi="Times New Roman" w:cs="Times New Roman"/>
          <w:b/>
          <w:bCs/>
          <w:sz w:val="24"/>
          <w:szCs w:val="24"/>
          <w:lang w:eastAsia="zh-CN"/>
        </w:rPr>
        <w:t xml:space="preserve"> в учебном плане.</w:t>
      </w:r>
    </w:p>
    <w:p w14:paraId="7946E9C7">
      <w:pPr>
        <w:shd w:val="clear" w:color="auto" w:fill="FFFFFF"/>
        <w:spacing w:after="0" w:line="240" w:lineRule="auto"/>
        <w:ind w:firstLine="120" w:firstLineChars="5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Реализация программы рассчитана на 4 года. Обучение правилам дорожного движения начинается с 1 по 4 класс, с последующим усложнением программы.  Программа рассчитана на 33 часа (1 класс) и 34 часа (2-4 классы) в год с проведением занятий 1 раз в неделю, продолжительность занятия 30 минут.  </w:t>
      </w:r>
    </w:p>
    <w:p w14:paraId="0ACC7734">
      <w:pPr>
        <w:shd w:val="clear" w:color="auto" w:fill="FFFFFF"/>
        <w:spacing w:after="0" w:line="240" w:lineRule="auto"/>
        <w:ind w:firstLine="709"/>
        <w:jc w:val="both"/>
        <w:rPr>
          <w:rFonts w:hint="default" w:ascii="Times New Roman" w:hAnsi="Times New Roman" w:cs="Times New Roman"/>
          <w:b/>
          <w:bCs/>
          <w:sz w:val="24"/>
          <w:szCs w:val="24"/>
          <w:lang w:val="ru-RU" w:eastAsia="zh-CN"/>
        </w:rPr>
      </w:pPr>
      <w:r>
        <w:rPr>
          <w:rFonts w:ascii="Times New Roman" w:hAnsi="Times New Roman" w:cs="Times New Roman"/>
          <w:sz w:val="24"/>
          <w:szCs w:val="24"/>
          <w:lang w:eastAsia="zh-CN"/>
        </w:rPr>
        <w:t xml:space="preserve"> </w:t>
      </w:r>
    </w:p>
    <w:p w14:paraId="514AE42C">
      <w:pPr>
        <w:shd w:val="clear" w:color="auto" w:fill="FFFFFF"/>
        <w:spacing w:after="0" w:line="240" w:lineRule="auto"/>
        <w:ind w:firstLine="1441" w:firstLineChars="600"/>
        <w:jc w:val="both"/>
        <w:rPr>
          <w:rFonts w:ascii="Times New Roman" w:hAnsi="Times New Roman" w:eastAsia="Calibri" w:cs="Times New Roman"/>
          <w:sz w:val="24"/>
          <w:szCs w:val="24"/>
          <w:lang w:eastAsia="zh-CN"/>
        </w:rPr>
      </w:pPr>
      <w:r>
        <w:rPr>
          <w:rFonts w:ascii="Times New Roman" w:hAnsi="Times New Roman" w:cs="Times New Roman"/>
          <w:b/>
          <w:bCs/>
          <w:sz w:val="24"/>
          <w:szCs w:val="24"/>
          <w:lang w:eastAsia="zh-CN"/>
        </w:rPr>
        <w:t xml:space="preserve">                   5.Ожидаемые результаты (личностные, метапредметные и предметные)</w:t>
      </w:r>
    </w:p>
    <w:p w14:paraId="6676594B">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Личностные:</w:t>
      </w:r>
    </w:p>
    <w:p w14:paraId="06E13C3E">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принятие образа «хороший пешеход, хороший пассажир»;</w:t>
      </w:r>
    </w:p>
    <w:p w14:paraId="13A54C4E">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самостоятельность и личная ответственность за свои поступки, установка на здоровый образ жизни;</w:t>
      </w:r>
    </w:p>
    <w:p w14:paraId="724E6AB1">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уважительное отношение к другим участникам дорожного движения;</w:t>
      </w:r>
    </w:p>
    <w:p w14:paraId="1F822D79">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осознание ответственности человека за общее благополучие других людей;</w:t>
      </w:r>
    </w:p>
    <w:p w14:paraId="169B9E50">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этические чувства, прежде всего доброжелательность и эмоционально-нравственная отзывчивость водителей и пешеходов;</w:t>
      </w:r>
    </w:p>
    <w:p w14:paraId="7DD30DEB">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положительная мотивация и познавательный интерес к занятиям по программе «Юные инспектора дорожного движения»;</w:t>
      </w:r>
    </w:p>
    <w:p w14:paraId="1FD469C7">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способность к самооценке;</w:t>
      </w:r>
    </w:p>
    <w:p w14:paraId="1418E793">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начальные навыки сотрудничества в разных ситуациях.</w:t>
      </w:r>
    </w:p>
    <w:p w14:paraId="3BEED992">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Метапредметные:</w:t>
      </w:r>
    </w:p>
    <w:p w14:paraId="47A9FD04">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навыки контроля и самооценки процесса и результата деятельности;</w:t>
      </w:r>
    </w:p>
    <w:p w14:paraId="0443D22E">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умение ставить и формулировать проблемы по ДДТТ;</w:t>
      </w:r>
    </w:p>
    <w:p w14:paraId="14F41586">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навыки осознанного и произвольного построения сообщения в устной форме, в том числе творческого характера;</w:t>
      </w:r>
    </w:p>
    <w:p w14:paraId="14860EE8">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установление причинно-следственных связей в ситуациях по ПДД.</w:t>
      </w:r>
    </w:p>
    <w:p w14:paraId="75F6439C">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Регулятивные:</w:t>
      </w:r>
    </w:p>
    <w:p w14:paraId="678BD1FF">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использование речи для регуляции своего действия;</w:t>
      </w:r>
    </w:p>
    <w:p w14:paraId="24B47C06">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адекватное восприятие предложений учителей, товарищей, родителей и других людей по исправлению допущенных ошибок на правила дорожного движения;</w:t>
      </w:r>
    </w:p>
    <w:p w14:paraId="7C04FFB3">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умение выделять и формулировать то, что уже усвоено и что еще нужно усвоить по ПДД;</w:t>
      </w:r>
    </w:p>
    <w:p w14:paraId="28F8D5AB">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умение соотносить правильность выбора, планирования, выполнения и результата действия с тр</w:t>
      </w:r>
      <w:bookmarkStart w:id="0" w:name="_GoBack"/>
      <w:bookmarkEnd w:id="0"/>
      <w:r>
        <w:rPr>
          <w:rFonts w:ascii="Times New Roman" w:hAnsi="Times New Roman" w:cs="Times New Roman"/>
          <w:sz w:val="24"/>
          <w:szCs w:val="24"/>
          <w:lang w:eastAsia="zh-CN"/>
        </w:rPr>
        <w:t>ебованиями конкретной задачи.</w:t>
      </w:r>
    </w:p>
    <w:p w14:paraId="7D036616">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Коммуникативные:</w:t>
      </w:r>
    </w:p>
    <w:p w14:paraId="631C3D5B">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В процессе обучения дети учатся:</w:t>
      </w:r>
    </w:p>
    <w:p w14:paraId="365D039F">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работать в группе, учитывать мнения партнеров, отличные от собственных;</w:t>
      </w:r>
    </w:p>
    <w:p w14:paraId="01DB480A">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ставить вопросы;</w:t>
      </w:r>
    </w:p>
    <w:p w14:paraId="6449E3F3">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обращаться за помощью;</w:t>
      </w:r>
    </w:p>
    <w:p w14:paraId="59F3CE91">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формулировать свои затруднения;</w:t>
      </w:r>
    </w:p>
    <w:p w14:paraId="09211C43">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предлагать помощь и сотрудничество;</w:t>
      </w:r>
    </w:p>
    <w:p w14:paraId="0AD1A68A">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слушать собеседника;</w:t>
      </w:r>
    </w:p>
    <w:p w14:paraId="2B8B2EB5">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договариваться и приходить к общему решению;</w:t>
      </w:r>
    </w:p>
    <w:p w14:paraId="7C554AF8">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формулировать собственное мнение и позицию;</w:t>
      </w:r>
    </w:p>
    <w:p w14:paraId="2D36DC4A">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осуществлять взаимный контроль;</w:t>
      </w:r>
    </w:p>
    <w:p w14:paraId="260E09F4">
      <w:pPr>
        <w:shd w:val="clear" w:color="auto" w:fill="FFFFFF"/>
        <w:spacing w:after="0" w:line="240" w:lineRule="auto"/>
        <w:jc w:val="both"/>
        <w:rPr>
          <w:rFonts w:ascii="Times New Roman" w:hAnsi="Times New Roman" w:cs="Times New Roman"/>
          <w:b/>
          <w:bCs/>
          <w:sz w:val="24"/>
          <w:szCs w:val="24"/>
          <w:lang w:eastAsia="zh-CN"/>
        </w:rPr>
      </w:pPr>
      <w:r>
        <w:rPr>
          <w:rFonts w:ascii="Times New Roman" w:hAnsi="Times New Roman" w:cs="Times New Roman"/>
          <w:sz w:val="24"/>
          <w:szCs w:val="24"/>
          <w:lang w:eastAsia="zh-CN"/>
        </w:rPr>
        <w:t>·  адекватно оценивать собственное поведение и поведение окружающих.</w:t>
      </w:r>
    </w:p>
    <w:p w14:paraId="5C4EDB40">
      <w:pPr>
        <w:tabs>
          <w:tab w:val="left" w:pos="0"/>
          <w:tab w:val="left" w:pos="284"/>
          <w:tab w:val="left" w:pos="426"/>
          <w:tab w:val="left" w:pos="709"/>
          <w:tab w:val="left" w:pos="851"/>
          <w:tab w:val="left" w:pos="1134"/>
        </w:tabs>
        <w:spacing w:after="0" w:line="240" w:lineRule="auto"/>
        <w:ind w:left="720"/>
        <w:contextualSpacing/>
        <w:rPr>
          <w:rFonts w:ascii="Times New Roman" w:hAnsi="Times New Roman" w:cs="Times New Roman"/>
          <w:b/>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6.Основное содержание рабочей программы.</w:t>
      </w:r>
    </w:p>
    <w:p w14:paraId="6631E150">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Содержание данного курса включает теорию и практику безопасного поведения человека на улицах и дорогах, а также в общественном транспорте. Программа предполагает как групповые занятия, так и индивидуальные, а также проведение массовых мероприятий.</w:t>
      </w:r>
    </w:p>
    <w:p w14:paraId="47E2744D">
      <w:pPr>
        <w:shd w:val="clear" w:color="auto" w:fill="FFFFFF"/>
        <w:spacing w:after="0" w:line="240" w:lineRule="auto"/>
        <w:ind w:firstLine="709"/>
        <w:jc w:val="both"/>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Программа составлена по трём основным видам деятельности:</w:t>
      </w:r>
    </w:p>
    <w:p w14:paraId="1462FB61">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color w:val="000000"/>
          <w:sz w:val="24"/>
          <w:szCs w:val="24"/>
          <w:lang w:eastAsia="zh-CN"/>
        </w:rPr>
        <w:t>- обучение детей происходит на основе современных педагогических технологий теоретическим знаниям: правилам дорожного движения и безопасного поведения на улице;</w:t>
      </w:r>
    </w:p>
    <w:p w14:paraId="254F63AB">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color w:val="000000"/>
          <w:sz w:val="24"/>
          <w:szCs w:val="24"/>
          <w:lang w:eastAsia="zh-CN"/>
        </w:rPr>
        <w:t>- творческие работы учащихся (изучение тематических иллюстраций, плакатов, слайдов и выполнение креативных заданий, развивающих их познавательные способности, необходимые им для правильной и безопасной ориентации в дорожной среде);</w:t>
      </w:r>
    </w:p>
    <w:p w14:paraId="0178D569">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color w:val="000000"/>
          <w:sz w:val="24"/>
          <w:szCs w:val="24"/>
          <w:lang w:eastAsia="zh-CN"/>
        </w:rPr>
        <w:t xml:space="preserve">- практическая отработка координации движений, двигательных умений и навыков безопасного поведения на улицах, дорогах и в транспорте с использованием для этого комплекса игр (сюжетные, ролевые, игры </w:t>
      </w:r>
      <w:r>
        <w:rPr>
          <w:rFonts w:ascii="Times New Roman" w:hAnsi="Times New Roman" w:cs="Times New Roman"/>
          <w:sz w:val="24"/>
          <w:szCs w:val="24"/>
          <w:lang w:eastAsia="zh-CN"/>
        </w:rPr>
        <w:t>по правилам и др.) и специальных упражнений (вводные, групповые, индивидуальные).</w:t>
      </w:r>
    </w:p>
    <w:p w14:paraId="0291ACCA">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Так как программа больше всего уделяет внимания пропаганде знаний ПДД и профилактике детского дорожно-транспортного травматизма через реализацию творческих возможностей детей и подростков, то с этой целью рекомендуется использование таких форм проведения занятий, как  театрализованные представления, КВН, рейды, выпуски стенгазет, встречи с работниками ГИБДД, конкурсы, викторины, игры, праздники.</w:t>
      </w:r>
    </w:p>
    <w:p w14:paraId="55D234D3">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xml:space="preserve">Разработанная Программа предполагает систематическую разноплановую работу, использование творческих форм и методов обучения и воспитания детей. Данная система работы вызовет практический интерес, послужит справочным материалом для педагогов, родителей, позволяющим доступно разъяснять детям правила дорожного движения. В работе с детьми используются различные методы и технологии: </w:t>
      </w:r>
    </w:p>
    <w:p w14:paraId="60EC88BE">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-интерактивный метод обучения</w:t>
      </w:r>
    </w:p>
    <w:p w14:paraId="7BDDDCA7">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-технология игрового обучения</w:t>
      </w:r>
    </w:p>
    <w:p w14:paraId="61F4429C">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-моделирование опасных и безопасных дорожных ситуаций</w:t>
      </w:r>
    </w:p>
    <w:p w14:paraId="0E5CE1E2">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-метод наблюдения и беседы</w:t>
      </w:r>
    </w:p>
    <w:p w14:paraId="7BC78BF6">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-личностно-ориентированная технология</w:t>
      </w:r>
    </w:p>
    <w:p w14:paraId="39764166">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Используемые в ходе работы ситуационные формы обучения, максимальное разнообразие приемов и средств, не формальность, творческий поиск позволяют ребенку научиться предвидеть опасные ситуации и правильно их оценивать, создавать модель поведения на дороге. </w:t>
      </w:r>
    </w:p>
    <w:p w14:paraId="028817DA">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Для учителей начальных классов разработан учебный план и перспективно-тематическое планирование работы с детьми по профилактике детского дорожно-транспортного травматизма</w:t>
      </w:r>
      <w:r>
        <w:rPr>
          <w:rFonts w:hint="default" w:ascii="Times New Roman" w:hAnsi="Times New Roman" w:cs="Times New Roman"/>
          <w:sz w:val="24"/>
          <w:szCs w:val="24"/>
          <w:lang w:val="ru-RU" w:eastAsia="zh-CN"/>
        </w:rPr>
        <w:t xml:space="preserve">, </w:t>
      </w:r>
      <w:r>
        <w:rPr>
          <w:rFonts w:hint="default" w:ascii="Times New Roman" w:hAnsi="Times New Roman" w:cs="Times New Roman"/>
          <w:b/>
          <w:bCs/>
          <w:sz w:val="24"/>
          <w:szCs w:val="24"/>
          <w:lang w:val="ru-RU" w:eastAsia="zh-CN"/>
        </w:rPr>
        <w:t xml:space="preserve">(Тематические планирования по классам с 1-4 кл.), </w:t>
      </w:r>
      <w:r>
        <w:rPr>
          <w:rFonts w:ascii="Times New Roman" w:hAnsi="Times New Roman" w:eastAsia="Calibri" w:cs="Times New Roman"/>
          <w:b w:val="0"/>
          <w:bCs w:val="0"/>
          <w:sz w:val="24"/>
          <w:szCs w:val="24"/>
          <w:lang w:val="ru-RU" w:eastAsia="zh-CN"/>
        </w:rPr>
        <w:t>п</w:t>
      </w:r>
      <w:r>
        <w:rPr>
          <w:rFonts w:ascii="Times New Roman" w:hAnsi="Times New Roman" w:eastAsia="Calibri" w:cs="Times New Roman"/>
          <w:b w:val="0"/>
          <w:bCs w:val="0"/>
          <w:sz w:val="24"/>
          <w:szCs w:val="24"/>
          <w:lang w:eastAsia="zh-CN"/>
        </w:rPr>
        <w:t>ерспективный план праздников и развлечений для детей по обучению правилам дорожного движения</w:t>
      </w:r>
      <w:r>
        <w:rPr>
          <w:rFonts w:hint="default" w:ascii="Times New Roman" w:hAnsi="Times New Roman" w:eastAsia="Calibri" w:cs="Times New Roman"/>
          <w:b/>
          <w:bCs/>
          <w:sz w:val="24"/>
          <w:szCs w:val="24"/>
          <w:lang w:val="ru-RU" w:eastAsia="zh-CN"/>
        </w:rPr>
        <w:t xml:space="preserve"> (Приложение 3)</w:t>
      </w:r>
    </w:p>
    <w:p w14:paraId="40E89D19">
      <w:pPr>
        <w:shd w:val="clear" w:color="auto" w:fill="FFFFFF"/>
        <w:spacing w:after="0" w:line="240" w:lineRule="auto"/>
        <w:ind w:firstLine="1131" w:firstLineChars="471"/>
        <w:jc w:val="both"/>
        <w:rPr>
          <w:rFonts w:ascii="Times New Roman" w:hAnsi="Times New Roman" w:cs="Times New Roman"/>
          <w:sz w:val="24"/>
          <w:szCs w:val="24"/>
          <w:lang w:eastAsia="zh-CN"/>
        </w:rPr>
      </w:pPr>
      <w:r>
        <w:rPr>
          <w:rFonts w:ascii="Times New Roman" w:hAnsi="Times New Roman" w:cs="Times New Roman"/>
          <w:b/>
          <w:sz w:val="24"/>
          <w:szCs w:val="24"/>
          <w:lang w:eastAsia="zh-CN"/>
        </w:rPr>
        <w:t>Работа с педагогами по направлению «Обучение детей правилам дорожного движения».</w:t>
      </w:r>
    </w:p>
    <w:p w14:paraId="7E0FA942">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xml:space="preserve">Методическая работа занимает особое место в системе управления школьным учреждением, так как, прежде всего, способствует активизации личности педагога, развитию его творческой деятельности. Все её формы направлены на повышение мастерства педагогов, развитие их творческого потенциала. Постоянная связь содержания методической работы с ходом и результатами работы педагогов обеспечивает непрерывный процесс совершенствования профессионального мастерства каждого учителя. Однако, такие факторы как бессистемность методических мероприятий, отсутствие обоснованного планирования, ограниченность и традиционность используемых форм, снижают уровень педагогического мастерства педагогов, не дают им возможность проявить себя.    В связи с этим, в  работе с педагогами по направлению обучения детей правилам дорожного движения были использованы следующие формы организации: анкетирование, консультации, педагогические советы, семинары практикумы, открытые просмотры занятий, контроль, проектная деятельность.  Перед учителями были поставлены следующие задачи по обучению детей правилам дорожного движения: </w:t>
      </w:r>
    </w:p>
    <w:p w14:paraId="68C7CB51">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xml:space="preserve">-Обобщить и расширить знания детей о правилах дорожного движения. </w:t>
      </w:r>
    </w:p>
    <w:p w14:paraId="529BCEFB">
      <w:pPr>
        <w:shd w:val="clear" w:color="auto" w:fill="FFFFFF"/>
        <w:spacing w:after="0" w:line="240" w:lineRule="auto"/>
        <w:ind w:firstLine="709"/>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 xml:space="preserve">-Укрепить материально-техническую базу для работы по данному направлению. </w:t>
      </w:r>
    </w:p>
    <w:p w14:paraId="5AEB61F4">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-Выработать систему воспитательно-образовательной работы </w:t>
      </w:r>
    </w:p>
    <w:p w14:paraId="548A2B71">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Оптимизировать работу с родителями с помощью разнообразных приемов и методов детей младшего школьного возраста по изучению и закреплению знаний о правилах дорожного движения. </w:t>
      </w:r>
    </w:p>
    <w:p w14:paraId="756B7BCD">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Разработан перспективный план работы </w:t>
      </w:r>
      <w:r>
        <w:rPr>
          <w:rFonts w:ascii="Times New Roman" w:hAnsi="Times New Roman" w:cs="Times New Roman"/>
          <w:b/>
          <w:bCs/>
          <w:sz w:val="24"/>
          <w:szCs w:val="24"/>
          <w:lang w:eastAsia="zh-CN"/>
        </w:rPr>
        <w:t>с педагогами</w:t>
      </w:r>
      <w:r>
        <w:rPr>
          <w:rFonts w:ascii="Times New Roman" w:hAnsi="Times New Roman" w:cs="Times New Roman"/>
          <w:sz w:val="24"/>
          <w:szCs w:val="24"/>
          <w:lang w:eastAsia="zh-CN"/>
        </w:rPr>
        <w:t xml:space="preserve"> по обучению детей  правилам дорожного движения и безопасному поведению на дороге.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1</w:t>
      </w:r>
      <w:r>
        <w:rPr>
          <w:rFonts w:ascii="Times New Roman" w:hAnsi="Times New Roman" w:cs="Times New Roman"/>
          <w:b/>
          <w:sz w:val="24"/>
          <w:szCs w:val="24"/>
          <w:lang w:eastAsia="zh-CN"/>
        </w:rPr>
        <w:t>)</w:t>
      </w:r>
      <w:r>
        <w:rPr>
          <w:rFonts w:ascii="Times New Roman" w:hAnsi="Times New Roman" w:cs="Times New Roman"/>
          <w:sz w:val="24"/>
          <w:szCs w:val="24"/>
          <w:lang w:eastAsia="zh-CN"/>
        </w:rPr>
        <w:t xml:space="preserve">              </w:t>
      </w:r>
    </w:p>
    <w:p w14:paraId="79638AD7">
      <w:pPr>
        <w:shd w:val="clear" w:color="auto" w:fill="FFFFFF"/>
        <w:spacing w:after="0" w:line="240" w:lineRule="auto"/>
        <w:rPr>
          <w:rFonts w:hint="default" w:ascii="Times New Roman" w:hAnsi="Times New Roman" w:cs="Times New Roman"/>
          <w:sz w:val="24"/>
          <w:szCs w:val="24"/>
          <w:lang w:val="ru-RU" w:eastAsia="zh-CN"/>
        </w:rPr>
      </w:pPr>
      <w:r>
        <w:rPr>
          <w:rFonts w:ascii="Times New Roman" w:hAnsi="Times New Roman" w:cs="Times New Roman"/>
          <w:b/>
          <w:sz w:val="24"/>
          <w:szCs w:val="24"/>
          <w:lang w:eastAsia="zh-CN"/>
        </w:rPr>
        <w:t xml:space="preserve">                </w:t>
      </w:r>
      <w:r>
        <w:rPr>
          <w:rFonts w:hint="default" w:ascii="Times New Roman" w:hAnsi="Times New Roman" w:cs="Times New Roman"/>
          <w:b/>
          <w:sz w:val="24"/>
          <w:szCs w:val="24"/>
          <w:lang w:val="ru-RU" w:eastAsia="zh-CN"/>
        </w:rPr>
        <w:t xml:space="preserve">    </w:t>
      </w:r>
      <w:r>
        <w:rPr>
          <w:rFonts w:ascii="Times New Roman" w:hAnsi="Times New Roman" w:cs="Times New Roman"/>
          <w:b/>
          <w:sz w:val="24"/>
          <w:szCs w:val="24"/>
          <w:lang w:eastAsia="zh-CN"/>
        </w:rPr>
        <w:t>Совместная работа с родителями по направлению «Профилактика дорожно-транспортного травматизма»</w:t>
      </w:r>
      <w:r>
        <w:rPr>
          <w:rFonts w:hint="default" w:ascii="Times New Roman" w:hAnsi="Times New Roman" w:cs="Times New Roman"/>
          <w:b/>
          <w:sz w:val="24"/>
          <w:szCs w:val="24"/>
          <w:lang w:val="ru-RU" w:eastAsia="zh-CN"/>
        </w:rPr>
        <w:t xml:space="preserve">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2</w:t>
      </w:r>
      <w:r>
        <w:rPr>
          <w:rFonts w:ascii="Times New Roman" w:hAnsi="Times New Roman" w:cs="Times New Roman"/>
          <w:b/>
          <w:sz w:val="24"/>
          <w:szCs w:val="24"/>
          <w:lang w:eastAsia="zh-CN"/>
        </w:rPr>
        <w:t>)</w:t>
      </w:r>
    </w:p>
    <w:p w14:paraId="5872EE0C">
      <w:pPr>
        <w:shd w:val="clear" w:color="auto" w:fill="FFFFFF"/>
        <w:spacing w:after="0" w:line="240" w:lineRule="auto"/>
        <w:ind w:firstLine="709"/>
        <w:jc w:val="both"/>
        <w:rPr>
          <w:rFonts w:hint="default" w:ascii="Times New Roman" w:hAnsi="Times New Roman" w:cs="Times New Roman"/>
          <w:b/>
          <w:bCs/>
          <w:sz w:val="24"/>
          <w:szCs w:val="24"/>
          <w:lang w:val="ru-RU" w:eastAsia="zh-CN"/>
        </w:rPr>
      </w:pPr>
      <w:r>
        <w:rPr>
          <w:rFonts w:ascii="Times New Roman" w:hAnsi="Times New Roman" w:cs="Times New Roman"/>
          <w:sz w:val="24"/>
          <w:szCs w:val="24"/>
          <w:lang w:eastAsia="zh-CN"/>
        </w:rPr>
        <w:t>Недостаточный уровень культуры поведения взрослых на улице, в общественном транспорте, нарушение ими правил дорожного движения приводит к таким же явлениям и у детей.  С целью оказания консультативной и обучающей помощи родителям учителя ведут систематический раздел в «Уголке безопасности» - «Воспитываем пешехода», где размещаются памятки по обучению детей правилам поведения на улице, в общественном транспорте</w:t>
      </w:r>
      <w:r>
        <w:rPr>
          <w:rFonts w:hint="default" w:ascii="Times New Roman" w:hAnsi="Times New Roman" w:cs="Times New Roman"/>
          <w:sz w:val="24"/>
          <w:szCs w:val="24"/>
          <w:lang w:val="ru-RU" w:eastAsia="zh-CN"/>
        </w:rPr>
        <w:t>.Планирутся</w:t>
      </w:r>
      <w:r>
        <w:rPr>
          <w:rFonts w:ascii="Times New Roman" w:hAnsi="Times New Roman" w:cs="Times New Roman"/>
          <w:sz w:val="24"/>
          <w:szCs w:val="24"/>
          <w:lang w:eastAsia="zh-CN"/>
        </w:rPr>
        <w:t xml:space="preserve"> анкетирование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4</w:t>
      </w:r>
      <w:r>
        <w:rPr>
          <w:rFonts w:ascii="Times New Roman" w:hAnsi="Times New Roman" w:cs="Times New Roman"/>
          <w:b/>
          <w:sz w:val="24"/>
          <w:szCs w:val="24"/>
          <w:lang w:eastAsia="zh-CN"/>
        </w:rPr>
        <w:t>),</w:t>
      </w:r>
      <w:r>
        <w:rPr>
          <w:rFonts w:ascii="Times New Roman" w:hAnsi="Times New Roman" w:cs="Times New Roman"/>
          <w:sz w:val="24"/>
          <w:szCs w:val="24"/>
          <w:lang w:eastAsia="zh-CN"/>
        </w:rPr>
        <w:t xml:space="preserve"> консультаци</w:t>
      </w:r>
      <w:r>
        <w:rPr>
          <w:rFonts w:ascii="Times New Roman" w:hAnsi="Times New Roman" w:cs="Times New Roman"/>
          <w:sz w:val="24"/>
          <w:szCs w:val="24"/>
          <w:lang w:val="ru-RU" w:eastAsia="zh-CN"/>
        </w:rPr>
        <w:t>й</w:t>
      </w:r>
      <w:r>
        <w:rPr>
          <w:rFonts w:ascii="Times New Roman" w:hAnsi="Times New Roman" w:cs="Times New Roman"/>
          <w:sz w:val="24"/>
          <w:szCs w:val="24"/>
          <w:lang w:eastAsia="zh-CN"/>
        </w:rPr>
        <w:t xml:space="preserve">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6</w:t>
      </w:r>
      <w:r>
        <w:rPr>
          <w:rFonts w:ascii="Times New Roman" w:hAnsi="Times New Roman" w:cs="Times New Roman"/>
          <w:b/>
          <w:sz w:val="24"/>
          <w:szCs w:val="24"/>
          <w:lang w:eastAsia="zh-CN"/>
        </w:rPr>
        <w:t>).</w:t>
      </w:r>
      <w:r>
        <w:rPr>
          <w:rFonts w:ascii="Times New Roman" w:hAnsi="Times New Roman" w:cs="Times New Roman"/>
          <w:sz w:val="24"/>
          <w:szCs w:val="24"/>
          <w:lang w:eastAsia="zh-CN"/>
        </w:rPr>
        <w:t xml:space="preserve"> Устраивают открытые занятия по теме, инсценировки, вовлекают родителей в процесс воспитания грамотного пешехода. Такие совместные занятия помогают продемонстрировать знания школьников о правилах дорожного движения, а родители могут поделиться опытом воспитания у детей культурного, грамотного поведения на улице, разбирая проблемные ситуации на дороге. Родители получают советы и рекомендации от сотрудников учреждения. В школе систематически организовываются выставки детских поделок, аппликаций, рисунков по теме изучения правил дорожного движения. Педагоги ориентируют родителей на то, чтобы они постоянно решали с ребенком проблемные ситуации на дороге, настойчиво и терпеливо разъясняли ему правила пешехода и пассажира и сами были в этом примером. </w:t>
      </w:r>
      <w:r>
        <w:rPr>
          <w:rFonts w:hint="default" w:ascii="Times New Roman" w:hAnsi="Times New Roman" w:cs="Times New Roman"/>
          <w:b/>
          <w:bCs/>
          <w:sz w:val="24"/>
          <w:szCs w:val="24"/>
          <w:lang w:val="ru-RU" w:eastAsia="zh-CN"/>
        </w:rPr>
        <w:t>(Памятка для родителей Приложение 5)</w:t>
      </w:r>
    </w:p>
    <w:p w14:paraId="2B4E1E44">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Соблюдение детьми правил пешехода невольно дисциплинирует и родителей. Они активнее включаются в процесс воспитания и обучения ребенка, трудятся совместно с педагогами, помогают в изготовлении атрибутов, дидактических игр. Работа с родителями строится по следующим направлениям: </w:t>
      </w:r>
    </w:p>
    <w:p w14:paraId="53D4CD43">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 создание единого образовательного пространства (совместно со специалистами ГИБДД); </w:t>
      </w:r>
    </w:p>
    <w:p w14:paraId="4C6FD808">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 повышение родительской компетентности в вопросах соблюдения правил поведения на улицах и дорогах, в транспорте.  </w:t>
      </w:r>
    </w:p>
    <w:p w14:paraId="75DDF876">
      <w:pPr>
        <w:shd w:val="clear" w:color="auto" w:fill="FFFFFF"/>
        <w:spacing w:after="0" w:line="240" w:lineRule="auto"/>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Для совместной работы с родителями по направлению профилактики дорожно-транспортного травматизма был разработан перспективный план работы с родителями по обучению детей  правилам дорожного движения и безопасному поведению на дороге.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2</w:t>
      </w:r>
      <w:r>
        <w:rPr>
          <w:rFonts w:ascii="Times New Roman" w:hAnsi="Times New Roman" w:cs="Times New Roman"/>
          <w:b/>
          <w:sz w:val="24"/>
          <w:szCs w:val="24"/>
          <w:lang w:eastAsia="zh-CN"/>
        </w:rPr>
        <w:t>)</w:t>
      </w:r>
    </w:p>
    <w:p w14:paraId="3E4B5294">
      <w:pPr>
        <w:shd w:val="clear" w:color="auto" w:fill="FFFFFF"/>
        <w:spacing w:after="0" w:line="240" w:lineRule="auto"/>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    Этапы реализации программы</w:t>
      </w:r>
    </w:p>
    <w:p w14:paraId="3190DD59">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
          <w:bCs/>
          <w:sz w:val="24"/>
          <w:szCs w:val="24"/>
          <w:lang w:eastAsia="zh-CN"/>
        </w:rPr>
        <w:t>I этап – подготовительный</w:t>
      </w:r>
    </w:p>
    <w:p w14:paraId="6A7C8DAE">
      <w:pPr>
        <w:shd w:val="clear" w:color="auto" w:fill="FFFFFF"/>
        <w:spacing w:after="0" w:line="240" w:lineRule="auto"/>
        <w:ind w:firstLine="709"/>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разработка программы, ознакомление с основными идеями педагогов, школьников, их родителей и предполагаемых социальных партнеров; </w:t>
      </w:r>
    </w:p>
    <w:p w14:paraId="2C61FD79">
      <w:pPr>
        <w:shd w:val="clear" w:color="auto" w:fill="FFFFFF"/>
        <w:spacing w:after="0" w:line="240" w:lineRule="auto"/>
        <w:ind w:firstLine="709"/>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разработка программы деятельности по формированию мотивации ответственного и сознательного поведения на улицах и дорогах, в транспорте, практических умений и навыков безопасного поведения; </w:t>
      </w:r>
    </w:p>
    <w:p w14:paraId="1AD798E5">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определение критериев, показателей, методов и приемов изучения эффективного функционирования программы.</w:t>
      </w:r>
    </w:p>
    <w:p w14:paraId="796DF95F">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
          <w:bCs/>
          <w:sz w:val="24"/>
          <w:szCs w:val="24"/>
          <w:lang w:eastAsia="zh-CN"/>
        </w:rPr>
        <w:t>II этап – основной</w:t>
      </w:r>
    </w:p>
    <w:p w14:paraId="77BFBAEF">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реализация программы совместных действий по предупреждению детского дорожно-транспортного травматизма;  </w:t>
      </w:r>
    </w:p>
    <w:p w14:paraId="388A339A">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разработка и апробация мероприятий, направленных на профилактику ДДТТ; </w:t>
      </w:r>
    </w:p>
    <w:p w14:paraId="363BC3B4">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освоение и использование в образовательной практике форм, приемов и методов, способствующих формированию комплекса знаний по безопасному поведению на улицах и дорогах; </w:t>
      </w:r>
    </w:p>
    <w:p w14:paraId="11A45027">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разработка и внедрение стандартов по оценке эффективности профилактической работы; </w:t>
      </w:r>
    </w:p>
    <w:p w14:paraId="5B11F43F">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формирование информационно-методического фонда разработок педагогов и их социальных партнеров; </w:t>
      </w:r>
    </w:p>
    <w:p w14:paraId="464E27F3">
      <w:pPr>
        <w:shd w:val="clear" w:color="auto" w:fill="FFFFFF"/>
        <w:spacing w:after="0" w:line="240" w:lineRule="auto"/>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III этап – заключительный</w:t>
      </w:r>
    </w:p>
    <w:p w14:paraId="3C501C75">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 осуществление коллективного самоанализа в сообществе педагогов, школьников, их родителей и социальных партнеров процесса и результатов деятельности по профилактике ДДТТ; </w:t>
      </w:r>
    </w:p>
    <w:p w14:paraId="2A857DE7">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обобщение и презентация опыта работы по формированию мотивации ответственного и сознательного поведения на улицах и дорогах, в транспорте, практических умений и навыков безопасного поведения; </w:t>
      </w:r>
    </w:p>
    <w:p w14:paraId="01D7B5A5">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 внешняя экспертиза результатов инновационной деятельности; </w:t>
      </w:r>
    </w:p>
    <w:p w14:paraId="12D2F93C">
      <w:pPr>
        <w:shd w:val="clear" w:color="auto" w:fill="FFFFFF"/>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определение перспектив дальнейшей деятельности по предупреждению ДДТТ.</w:t>
      </w:r>
    </w:p>
    <w:p w14:paraId="21187A9A">
      <w:pPr>
        <w:numPr>
          <w:ilvl w:val="0"/>
          <w:numId w:val="0"/>
        </w:numPr>
        <w:tabs>
          <w:tab w:val="left" w:pos="0"/>
          <w:tab w:val="left" w:pos="284"/>
          <w:tab w:val="left" w:pos="426"/>
          <w:tab w:val="left" w:pos="709"/>
          <w:tab w:val="left" w:pos="851"/>
          <w:tab w:val="left" w:pos="1134"/>
        </w:tabs>
        <w:spacing w:after="0" w:line="240" w:lineRule="auto"/>
        <w:ind w:firstLine="240" w:firstLineChars="100"/>
        <w:contextualSpacing/>
        <w:rPr>
          <w:rFonts w:ascii="Times New Roman" w:hAnsi="Times New Roman" w:eastAsia="Calibri" w:cs="Times New Roman"/>
          <w:sz w:val="24"/>
          <w:szCs w:val="24"/>
          <w:lang w:eastAsia="zh-CN"/>
        </w:rPr>
      </w:pPr>
      <w:r>
        <w:rPr>
          <w:rFonts w:ascii="Times New Roman" w:hAnsi="Times New Roman" w:cs="Times New Roman"/>
          <w:b/>
          <w:bCs/>
          <w:sz w:val="24"/>
          <w:szCs w:val="24"/>
          <w:shd w:val="clear" w:color="auto" w:fill="FFFFFF"/>
          <w:lang w:eastAsia="zh-CN"/>
        </w:rPr>
        <w:t xml:space="preserve">              </w:t>
      </w:r>
      <w:r>
        <w:rPr>
          <w:rFonts w:hint="default" w:ascii="Times New Roman" w:hAnsi="Times New Roman" w:cs="Times New Roman"/>
          <w:b/>
          <w:bCs/>
          <w:sz w:val="24"/>
          <w:szCs w:val="24"/>
          <w:shd w:val="clear" w:color="auto" w:fill="FFFFFF"/>
          <w:lang w:val="ru-RU" w:eastAsia="zh-CN"/>
        </w:rPr>
        <w:t xml:space="preserve">                          7.</w:t>
      </w:r>
      <w:r>
        <w:rPr>
          <w:rFonts w:ascii="Times New Roman" w:hAnsi="Times New Roman" w:cs="Times New Roman"/>
          <w:b/>
          <w:bCs/>
          <w:sz w:val="24"/>
          <w:szCs w:val="24"/>
          <w:shd w:val="clear" w:color="auto" w:fill="FFFFFF"/>
          <w:lang w:eastAsia="zh-CN"/>
        </w:rPr>
        <w:t xml:space="preserve">  </w:t>
      </w:r>
      <w:r>
        <w:rPr>
          <w:rFonts w:ascii="Times New Roman" w:hAnsi="Times New Roman" w:cs="Times New Roman"/>
          <w:b/>
          <w:bCs/>
          <w:color w:val="000000"/>
          <w:sz w:val="24"/>
          <w:szCs w:val="24"/>
        </w:rPr>
        <w:t>Т</w:t>
      </w:r>
      <w:r>
        <w:rPr>
          <w:rFonts w:ascii="Times New Roman" w:hAnsi="Times New Roman" w:cs="Times New Roman"/>
          <w:b/>
          <w:bCs/>
          <w:sz w:val="24"/>
          <w:szCs w:val="24"/>
        </w:rPr>
        <w:t>ематическ</w:t>
      </w:r>
      <w:r>
        <w:rPr>
          <w:rFonts w:ascii="Times New Roman" w:hAnsi="Times New Roman" w:cs="Times New Roman"/>
          <w:b/>
          <w:bCs/>
          <w:sz w:val="24"/>
          <w:szCs w:val="24"/>
          <w:lang w:val="ru-RU"/>
        </w:rPr>
        <w:t>ое</w:t>
      </w:r>
      <w:r>
        <w:rPr>
          <w:rFonts w:hint="default" w:ascii="Times New Roman" w:hAnsi="Times New Roman" w:cs="Times New Roman"/>
          <w:b/>
          <w:bCs/>
          <w:sz w:val="24"/>
          <w:szCs w:val="24"/>
          <w:lang w:val="ru-RU"/>
        </w:rPr>
        <w:t xml:space="preserve"> </w:t>
      </w:r>
      <w:r>
        <w:rPr>
          <w:rFonts w:ascii="Times New Roman" w:hAnsi="Times New Roman" w:cs="Times New Roman"/>
          <w:b/>
          <w:bCs/>
          <w:sz w:val="24"/>
          <w:szCs w:val="24"/>
        </w:rPr>
        <w:t xml:space="preserve"> план</w:t>
      </w:r>
      <w:r>
        <w:rPr>
          <w:rFonts w:ascii="Times New Roman" w:hAnsi="Times New Roman" w:cs="Times New Roman"/>
          <w:b/>
          <w:bCs/>
          <w:sz w:val="24"/>
          <w:szCs w:val="24"/>
          <w:lang w:val="ru-RU"/>
        </w:rPr>
        <w:t>ирование</w:t>
      </w:r>
      <w:r>
        <w:rPr>
          <w:rFonts w:ascii="Times New Roman" w:hAnsi="Times New Roman" w:cs="Times New Roman"/>
          <w:b/>
          <w:bCs/>
          <w:sz w:val="24"/>
          <w:szCs w:val="24"/>
        </w:rPr>
        <w:t xml:space="preserve"> </w:t>
      </w:r>
      <w:r>
        <w:rPr>
          <w:rFonts w:ascii="Times New Roman" w:hAnsi="Times New Roman" w:cs="Times New Roman"/>
          <w:b/>
          <w:bCs/>
          <w:sz w:val="24"/>
          <w:szCs w:val="24"/>
          <w:lang w:val="ru-RU"/>
        </w:rPr>
        <w:t>по</w:t>
      </w:r>
      <w:r>
        <w:rPr>
          <w:rFonts w:hint="default" w:ascii="Times New Roman" w:hAnsi="Times New Roman" w:cs="Times New Roman"/>
          <w:b/>
          <w:bCs/>
          <w:sz w:val="24"/>
          <w:szCs w:val="24"/>
          <w:lang w:val="ru-RU"/>
        </w:rPr>
        <w:t xml:space="preserve">  </w:t>
      </w:r>
      <w:r>
        <w:rPr>
          <w:rFonts w:ascii="Times New Roman" w:hAnsi="Times New Roman" w:cs="Times New Roman"/>
          <w:b/>
          <w:bCs/>
          <w:sz w:val="24"/>
          <w:szCs w:val="24"/>
          <w:lang w:val="ru-RU"/>
        </w:rPr>
        <w:t>классам</w:t>
      </w:r>
      <w:r>
        <w:rPr>
          <w:rFonts w:hint="default" w:ascii="Times New Roman" w:hAnsi="Times New Roman" w:cs="Times New Roman"/>
          <w:b/>
          <w:bCs/>
          <w:sz w:val="24"/>
          <w:szCs w:val="24"/>
          <w:lang w:val="ru-RU"/>
        </w:rPr>
        <w:t>:</w:t>
      </w:r>
      <w:r>
        <w:rPr>
          <w:rFonts w:ascii="Times New Roman" w:hAnsi="Times New Roman" w:cs="Times New Roman"/>
          <w:b/>
          <w:bCs/>
          <w:sz w:val="24"/>
          <w:szCs w:val="24"/>
          <w:shd w:val="clear" w:color="auto" w:fill="FFFFFF"/>
          <w:lang w:eastAsia="zh-CN"/>
        </w:rPr>
        <w:t xml:space="preserve">                                                                             </w:t>
      </w:r>
    </w:p>
    <w:p w14:paraId="472BC61A">
      <w:pPr>
        <w:spacing w:after="127" w:line="240" w:lineRule="auto"/>
        <w:jc w:val="both"/>
        <w:rPr>
          <w:rFonts w:ascii="Times New Roman" w:hAnsi="Times New Roman" w:eastAsia="Calibri" w:cs="Times New Roman"/>
          <w:sz w:val="24"/>
          <w:szCs w:val="24"/>
          <w:lang w:eastAsia="zh-CN"/>
        </w:rPr>
      </w:pPr>
      <w:r>
        <w:rPr>
          <w:rFonts w:ascii="Times New Roman" w:hAnsi="Times New Roman" w:cs="Times New Roman"/>
          <w:b/>
          <w:bCs/>
          <w:sz w:val="24"/>
          <w:szCs w:val="24"/>
          <w:shd w:val="clear" w:color="auto" w:fill="FFFFFF"/>
          <w:lang w:eastAsia="zh-CN"/>
        </w:rPr>
        <w:t>Учебный план</w:t>
      </w:r>
    </w:p>
    <w:tbl>
      <w:tblPr>
        <w:tblStyle w:val="12"/>
        <w:tblW w:w="9570" w:type="dxa"/>
        <w:tblInd w:w="-105" w:type="dxa"/>
        <w:tblLayout w:type="fixed"/>
        <w:tblCellMar>
          <w:top w:w="105" w:type="dxa"/>
          <w:left w:w="105" w:type="dxa"/>
          <w:bottom w:w="105" w:type="dxa"/>
          <w:right w:w="105" w:type="dxa"/>
        </w:tblCellMar>
      </w:tblPr>
      <w:tblGrid>
        <w:gridCol w:w="917"/>
        <w:gridCol w:w="2014"/>
        <w:gridCol w:w="1659"/>
        <w:gridCol w:w="1660"/>
        <w:gridCol w:w="1660"/>
        <w:gridCol w:w="1660"/>
      </w:tblGrid>
      <w:tr w14:paraId="328708B1">
        <w:tblPrEx>
          <w:tblCellMar>
            <w:top w:w="105" w:type="dxa"/>
            <w:left w:w="105" w:type="dxa"/>
            <w:bottom w:w="105" w:type="dxa"/>
            <w:right w:w="105" w:type="dxa"/>
          </w:tblCellMar>
        </w:tblPrEx>
        <w:tc>
          <w:tcPr>
            <w:tcW w:w="917" w:type="dxa"/>
            <w:shd w:val="clear" w:color="auto" w:fill="FFFFFF"/>
          </w:tcPr>
          <w:p w14:paraId="37B2C0A4">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№п.п.</w:t>
            </w:r>
          </w:p>
        </w:tc>
        <w:tc>
          <w:tcPr>
            <w:tcW w:w="2013" w:type="dxa"/>
            <w:shd w:val="clear" w:color="auto" w:fill="FFFFFF"/>
          </w:tcPr>
          <w:p w14:paraId="375BE30F">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Содержание раздела, темы</w:t>
            </w:r>
          </w:p>
        </w:tc>
        <w:tc>
          <w:tcPr>
            <w:tcW w:w="1658" w:type="dxa"/>
            <w:shd w:val="clear" w:color="auto" w:fill="FFFFFF"/>
          </w:tcPr>
          <w:p w14:paraId="7E43EB9C">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Количество часов  1класс</w:t>
            </w:r>
          </w:p>
        </w:tc>
        <w:tc>
          <w:tcPr>
            <w:tcW w:w="1659" w:type="dxa"/>
            <w:shd w:val="clear" w:color="auto" w:fill="FFFFFF"/>
          </w:tcPr>
          <w:p w14:paraId="7BFD7621">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Количество часов  2 класс</w:t>
            </w:r>
          </w:p>
        </w:tc>
        <w:tc>
          <w:tcPr>
            <w:tcW w:w="1659" w:type="dxa"/>
            <w:shd w:val="clear" w:color="auto" w:fill="FFFFFF"/>
          </w:tcPr>
          <w:p w14:paraId="303E2EC5">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Количество часов  3класс</w:t>
            </w:r>
          </w:p>
        </w:tc>
        <w:tc>
          <w:tcPr>
            <w:tcW w:w="1659" w:type="dxa"/>
            <w:shd w:val="clear" w:color="auto" w:fill="FFFFFF"/>
          </w:tcPr>
          <w:p w14:paraId="6038820D">
            <w:pPr>
              <w:spacing w:after="0" w:line="240" w:lineRule="auto"/>
              <w:jc w:val="both"/>
              <w:rPr>
                <w:rFonts w:ascii="Times New Roman" w:hAnsi="Times New Roman" w:eastAsia="Calibri" w:cs="Times New Roman"/>
                <w:sz w:val="24"/>
                <w:szCs w:val="24"/>
                <w:lang w:eastAsia="zh-CN"/>
              </w:rPr>
            </w:pPr>
            <w:r>
              <w:rPr>
                <w:rFonts w:ascii="Times New Roman" w:hAnsi="Times New Roman" w:cs="Times New Roman"/>
                <w:sz w:val="24"/>
                <w:szCs w:val="24"/>
                <w:lang w:eastAsia="zh-CN"/>
              </w:rPr>
              <w:t>Количество часов  4класс</w:t>
            </w:r>
          </w:p>
        </w:tc>
      </w:tr>
      <w:tr w14:paraId="16197532">
        <w:tblPrEx>
          <w:tblCellMar>
            <w:top w:w="105" w:type="dxa"/>
            <w:left w:w="105" w:type="dxa"/>
            <w:bottom w:w="105" w:type="dxa"/>
            <w:right w:w="105" w:type="dxa"/>
          </w:tblCellMar>
        </w:tblPrEx>
        <w:tc>
          <w:tcPr>
            <w:tcW w:w="917" w:type="dxa"/>
            <w:shd w:val="clear" w:color="auto" w:fill="FFFFFF"/>
          </w:tcPr>
          <w:p w14:paraId="3C23D14E">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w:t>
            </w:r>
          </w:p>
        </w:tc>
        <w:tc>
          <w:tcPr>
            <w:tcW w:w="2013" w:type="dxa"/>
            <w:shd w:val="clear" w:color="auto" w:fill="FFFFFF"/>
          </w:tcPr>
          <w:p w14:paraId="61BBD985">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Дорожная грамота.</w:t>
            </w:r>
          </w:p>
        </w:tc>
        <w:tc>
          <w:tcPr>
            <w:tcW w:w="1658" w:type="dxa"/>
            <w:shd w:val="clear" w:color="auto" w:fill="FFFFFF"/>
          </w:tcPr>
          <w:p w14:paraId="6953A35A">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36518887">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5F0047C9">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7A032950">
            <w:pPr>
              <w:spacing w:after="0" w:line="240" w:lineRule="auto"/>
              <w:jc w:val="center"/>
              <w:rPr>
                <w:rFonts w:ascii="Times New Roman" w:hAnsi="Times New Roman" w:eastAsia="Calibri" w:cs="Times New Roman"/>
                <w:sz w:val="24"/>
                <w:szCs w:val="24"/>
                <w:lang w:eastAsia="zh-CN"/>
              </w:rPr>
            </w:pPr>
            <w:r>
              <w:rPr>
                <w:rFonts w:ascii="Times New Roman" w:hAnsi="Times New Roman" w:cs="Times New Roman"/>
                <w:sz w:val="24"/>
                <w:szCs w:val="24"/>
                <w:lang w:eastAsia="zh-CN"/>
              </w:rPr>
              <w:t>10</w:t>
            </w:r>
          </w:p>
        </w:tc>
      </w:tr>
      <w:tr w14:paraId="385C0227">
        <w:tblPrEx>
          <w:tblCellMar>
            <w:top w:w="105" w:type="dxa"/>
            <w:left w:w="105" w:type="dxa"/>
            <w:bottom w:w="105" w:type="dxa"/>
            <w:right w:w="105" w:type="dxa"/>
          </w:tblCellMar>
        </w:tblPrEx>
        <w:tc>
          <w:tcPr>
            <w:tcW w:w="917" w:type="dxa"/>
            <w:shd w:val="clear" w:color="auto" w:fill="FFFFFF"/>
          </w:tcPr>
          <w:p w14:paraId="6D965597">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2.</w:t>
            </w:r>
          </w:p>
        </w:tc>
        <w:tc>
          <w:tcPr>
            <w:tcW w:w="2013" w:type="dxa"/>
            <w:shd w:val="clear" w:color="auto" w:fill="FFFFFF"/>
          </w:tcPr>
          <w:p w14:paraId="2EBE11A6">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Транспортные средства.</w:t>
            </w:r>
          </w:p>
        </w:tc>
        <w:tc>
          <w:tcPr>
            <w:tcW w:w="1658" w:type="dxa"/>
            <w:shd w:val="clear" w:color="auto" w:fill="FFFFFF"/>
          </w:tcPr>
          <w:p w14:paraId="3EB3D57D">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60194B7B">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15BB27F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360A6026">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6</w:t>
            </w:r>
          </w:p>
        </w:tc>
      </w:tr>
      <w:tr w14:paraId="5BA5B2A5">
        <w:tblPrEx>
          <w:tblCellMar>
            <w:top w:w="105" w:type="dxa"/>
            <w:left w:w="105" w:type="dxa"/>
            <w:bottom w:w="105" w:type="dxa"/>
            <w:right w:w="105" w:type="dxa"/>
          </w:tblCellMar>
        </w:tblPrEx>
        <w:tc>
          <w:tcPr>
            <w:tcW w:w="917" w:type="dxa"/>
            <w:shd w:val="clear" w:color="auto" w:fill="FFFFFF"/>
          </w:tcPr>
          <w:p w14:paraId="5526C777">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2013" w:type="dxa"/>
            <w:shd w:val="clear" w:color="auto" w:fill="FFFFFF"/>
          </w:tcPr>
          <w:p w14:paraId="6DC35A46">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Здравствуй, дорога! (Общие правила)</w:t>
            </w:r>
          </w:p>
        </w:tc>
        <w:tc>
          <w:tcPr>
            <w:tcW w:w="1658" w:type="dxa"/>
            <w:shd w:val="clear" w:color="auto" w:fill="FFFFFF"/>
          </w:tcPr>
          <w:p w14:paraId="1294A4C6">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4B62D2CB">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5BF38BAA">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02AAAF2D">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6</w:t>
            </w:r>
          </w:p>
        </w:tc>
      </w:tr>
      <w:tr w14:paraId="3E5A0000">
        <w:tblPrEx>
          <w:tblCellMar>
            <w:top w:w="105" w:type="dxa"/>
            <w:left w:w="105" w:type="dxa"/>
            <w:bottom w:w="105" w:type="dxa"/>
            <w:right w:w="105" w:type="dxa"/>
          </w:tblCellMar>
        </w:tblPrEx>
        <w:tc>
          <w:tcPr>
            <w:tcW w:w="917" w:type="dxa"/>
            <w:shd w:val="clear" w:color="auto" w:fill="FFFFFF"/>
          </w:tcPr>
          <w:p w14:paraId="64714D1C">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4</w:t>
            </w:r>
          </w:p>
        </w:tc>
        <w:tc>
          <w:tcPr>
            <w:tcW w:w="2013" w:type="dxa"/>
            <w:shd w:val="clear" w:color="auto" w:fill="FFFFFF"/>
          </w:tcPr>
          <w:p w14:paraId="043C1B31">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Наш друг – светофор.</w:t>
            </w:r>
          </w:p>
        </w:tc>
        <w:tc>
          <w:tcPr>
            <w:tcW w:w="1658" w:type="dxa"/>
            <w:shd w:val="clear" w:color="auto" w:fill="FFFFFF"/>
          </w:tcPr>
          <w:p w14:paraId="081C4D8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427D4547">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0F3D20CE">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c>
          <w:tcPr>
            <w:tcW w:w="1659" w:type="dxa"/>
            <w:shd w:val="clear" w:color="auto" w:fill="FFFFFF"/>
          </w:tcPr>
          <w:p w14:paraId="7739659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w:t>
            </w:r>
          </w:p>
        </w:tc>
      </w:tr>
      <w:tr w14:paraId="71E5233C">
        <w:tblPrEx>
          <w:tblCellMar>
            <w:top w:w="105" w:type="dxa"/>
            <w:left w:w="105" w:type="dxa"/>
            <w:bottom w:w="105" w:type="dxa"/>
            <w:right w:w="105" w:type="dxa"/>
          </w:tblCellMar>
        </w:tblPrEx>
        <w:tc>
          <w:tcPr>
            <w:tcW w:w="917" w:type="dxa"/>
            <w:shd w:val="clear" w:color="auto" w:fill="FFFFFF"/>
          </w:tcPr>
          <w:p w14:paraId="41D6879D">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5</w:t>
            </w:r>
          </w:p>
        </w:tc>
        <w:tc>
          <w:tcPr>
            <w:tcW w:w="2013" w:type="dxa"/>
            <w:shd w:val="clear" w:color="auto" w:fill="FFFFFF"/>
          </w:tcPr>
          <w:p w14:paraId="08A6E5FF">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Правила дорожного движения.</w:t>
            </w:r>
          </w:p>
        </w:tc>
        <w:tc>
          <w:tcPr>
            <w:tcW w:w="1658" w:type="dxa"/>
            <w:shd w:val="clear" w:color="auto" w:fill="FFFFFF"/>
          </w:tcPr>
          <w:p w14:paraId="6F4B7D7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61C1F96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497058B4">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10</w:t>
            </w:r>
          </w:p>
        </w:tc>
        <w:tc>
          <w:tcPr>
            <w:tcW w:w="1659" w:type="dxa"/>
            <w:shd w:val="clear" w:color="auto" w:fill="FFFFFF"/>
          </w:tcPr>
          <w:p w14:paraId="17AA8AAF">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r>
      <w:tr w14:paraId="686ACCB2">
        <w:tblPrEx>
          <w:tblCellMar>
            <w:top w:w="105" w:type="dxa"/>
            <w:left w:w="105" w:type="dxa"/>
            <w:bottom w:w="105" w:type="dxa"/>
            <w:right w:w="105" w:type="dxa"/>
          </w:tblCellMar>
        </w:tblPrEx>
        <w:tc>
          <w:tcPr>
            <w:tcW w:w="917" w:type="dxa"/>
            <w:shd w:val="clear" w:color="auto" w:fill="FFFFFF"/>
          </w:tcPr>
          <w:p w14:paraId="40FEFC32">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6</w:t>
            </w:r>
          </w:p>
        </w:tc>
        <w:tc>
          <w:tcPr>
            <w:tcW w:w="2013" w:type="dxa"/>
            <w:shd w:val="clear" w:color="auto" w:fill="FFFFFF"/>
          </w:tcPr>
          <w:p w14:paraId="548C09DC">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Дорожные знаки</w:t>
            </w:r>
          </w:p>
        </w:tc>
        <w:tc>
          <w:tcPr>
            <w:tcW w:w="1658" w:type="dxa"/>
            <w:shd w:val="clear" w:color="auto" w:fill="FFFFFF"/>
          </w:tcPr>
          <w:p w14:paraId="2A363A79">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4</w:t>
            </w:r>
          </w:p>
        </w:tc>
        <w:tc>
          <w:tcPr>
            <w:tcW w:w="1659" w:type="dxa"/>
            <w:shd w:val="clear" w:color="auto" w:fill="FFFFFF"/>
          </w:tcPr>
          <w:p w14:paraId="26C84B24">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5</w:t>
            </w:r>
          </w:p>
        </w:tc>
        <w:tc>
          <w:tcPr>
            <w:tcW w:w="1659" w:type="dxa"/>
            <w:shd w:val="clear" w:color="auto" w:fill="FFFFFF"/>
          </w:tcPr>
          <w:p w14:paraId="4C5FB5A2">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5</w:t>
            </w:r>
          </w:p>
        </w:tc>
        <w:tc>
          <w:tcPr>
            <w:tcW w:w="1659" w:type="dxa"/>
            <w:shd w:val="clear" w:color="auto" w:fill="FFFFFF"/>
          </w:tcPr>
          <w:p w14:paraId="34281116">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5</w:t>
            </w:r>
          </w:p>
        </w:tc>
      </w:tr>
      <w:tr w14:paraId="1F5E6B9D">
        <w:tblPrEx>
          <w:tblCellMar>
            <w:top w:w="105" w:type="dxa"/>
            <w:left w:w="105" w:type="dxa"/>
            <w:bottom w:w="105" w:type="dxa"/>
            <w:right w:w="105" w:type="dxa"/>
          </w:tblCellMar>
        </w:tblPrEx>
        <w:tc>
          <w:tcPr>
            <w:tcW w:w="917" w:type="dxa"/>
            <w:shd w:val="clear" w:color="auto" w:fill="FFFFFF"/>
          </w:tcPr>
          <w:p w14:paraId="453397A8">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 </w:t>
            </w:r>
          </w:p>
        </w:tc>
        <w:tc>
          <w:tcPr>
            <w:tcW w:w="2013" w:type="dxa"/>
            <w:shd w:val="clear" w:color="auto" w:fill="FFFFFF"/>
          </w:tcPr>
          <w:p w14:paraId="11654534">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Итого</w:t>
            </w:r>
          </w:p>
        </w:tc>
        <w:tc>
          <w:tcPr>
            <w:tcW w:w="1658" w:type="dxa"/>
            <w:shd w:val="clear" w:color="auto" w:fill="FFFFFF"/>
          </w:tcPr>
          <w:p w14:paraId="088FECA8">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33</w:t>
            </w:r>
          </w:p>
        </w:tc>
        <w:tc>
          <w:tcPr>
            <w:tcW w:w="1659" w:type="dxa"/>
            <w:shd w:val="clear" w:color="auto" w:fill="FFFFFF"/>
          </w:tcPr>
          <w:p w14:paraId="16CE45F7">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34</w:t>
            </w:r>
          </w:p>
        </w:tc>
        <w:tc>
          <w:tcPr>
            <w:tcW w:w="1659" w:type="dxa"/>
            <w:shd w:val="clear" w:color="auto" w:fill="FFFFFF"/>
          </w:tcPr>
          <w:p w14:paraId="5C7F7C95">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34</w:t>
            </w:r>
          </w:p>
        </w:tc>
        <w:tc>
          <w:tcPr>
            <w:tcW w:w="1659" w:type="dxa"/>
            <w:shd w:val="clear" w:color="auto" w:fill="FFFFFF"/>
          </w:tcPr>
          <w:p w14:paraId="21780C02">
            <w:pPr>
              <w:spacing w:after="0" w:line="24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34</w:t>
            </w:r>
          </w:p>
        </w:tc>
      </w:tr>
    </w:tbl>
    <w:p w14:paraId="56181C94">
      <w:pPr>
        <w:spacing w:after="0" w:line="240" w:lineRule="auto"/>
        <w:contextualSpacing/>
        <w:jc w:val="both"/>
        <w:rPr>
          <w:rFonts w:ascii="Times New Roman" w:hAnsi="Times New Roman" w:cs="Times New Roman"/>
          <w:b/>
          <w:bCs/>
          <w:sz w:val="24"/>
          <w:szCs w:val="24"/>
          <w:shd w:val="clear" w:color="auto" w:fill="FFFFFF"/>
          <w:lang w:eastAsia="zh-CN"/>
        </w:rPr>
      </w:pPr>
    </w:p>
    <w:p w14:paraId="6E6402C9">
      <w:pPr>
        <w:spacing w:after="0" w:line="240" w:lineRule="auto"/>
        <w:ind w:firstLine="2401" w:firstLineChars="1000"/>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val="ru-RU" w:eastAsia="zh-CN"/>
        </w:rPr>
        <w:t>Т</w:t>
      </w:r>
      <w:r>
        <w:rPr>
          <w:rFonts w:ascii="Times New Roman" w:hAnsi="Times New Roman" w:eastAsia="Calibri" w:cs="Times New Roman"/>
          <w:b/>
          <w:sz w:val="24"/>
          <w:szCs w:val="24"/>
          <w:lang w:eastAsia="zh-CN"/>
        </w:rPr>
        <w:t>ематическое планирование 1 класс</w:t>
      </w:r>
    </w:p>
    <w:p w14:paraId="4AC85A8E">
      <w:pPr>
        <w:spacing w:after="0" w:line="240" w:lineRule="auto"/>
        <w:contextualSpacing/>
        <w:jc w:val="center"/>
        <w:rPr>
          <w:rFonts w:ascii="Times New Roman" w:hAnsi="Times New Roman" w:eastAsia="Calibri" w:cs="Times New Roman"/>
          <w:b/>
          <w:sz w:val="24"/>
          <w:szCs w:val="24"/>
          <w:lang w:eastAsia="zh-CN"/>
        </w:rPr>
      </w:pPr>
    </w:p>
    <w:tbl>
      <w:tblPr>
        <w:tblStyle w:val="12"/>
        <w:tblW w:w="9740" w:type="dxa"/>
        <w:tblInd w:w="137" w:type="dxa"/>
        <w:tblLayout w:type="fixed"/>
        <w:tblCellMar>
          <w:top w:w="0" w:type="dxa"/>
          <w:left w:w="108" w:type="dxa"/>
          <w:bottom w:w="0" w:type="dxa"/>
          <w:right w:w="108" w:type="dxa"/>
        </w:tblCellMar>
      </w:tblPr>
      <w:tblGrid>
        <w:gridCol w:w="676"/>
        <w:gridCol w:w="4430"/>
        <w:gridCol w:w="992"/>
        <w:gridCol w:w="3642"/>
      </w:tblGrid>
      <w:tr w14:paraId="72D78453">
        <w:tblPrEx>
          <w:tblCellMar>
            <w:top w:w="0" w:type="dxa"/>
            <w:left w:w="108" w:type="dxa"/>
            <w:bottom w:w="0" w:type="dxa"/>
            <w:right w:w="108" w:type="dxa"/>
          </w:tblCellMar>
        </w:tblPrEx>
        <w:trPr>
          <w:trHeight w:val="312" w:hRule="atLeast"/>
        </w:trPr>
        <w:tc>
          <w:tcPr>
            <w:tcW w:w="676" w:type="dxa"/>
            <w:vMerge w:val="restart"/>
            <w:tcBorders>
              <w:top w:val="single" w:color="000000" w:sz="4" w:space="0"/>
              <w:left w:val="single" w:color="000000" w:sz="4" w:space="0"/>
              <w:bottom w:val="single" w:color="000000" w:sz="4" w:space="0"/>
              <w:right w:val="single" w:color="000000" w:sz="4" w:space="0"/>
            </w:tcBorders>
          </w:tcPr>
          <w:p w14:paraId="43CCB61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w:t>
            </w:r>
            <w:r>
              <w:rPr>
                <w:rFonts w:ascii="Times New Roman" w:hAnsi="Times New Roman" w:cs="Times New Roman"/>
                <w:sz w:val="24"/>
                <w:szCs w:val="24"/>
                <w:lang w:eastAsia="zh-CN"/>
              </w:rPr>
              <w:t xml:space="preserve"> </w:t>
            </w:r>
            <w:r>
              <w:rPr>
                <w:rFonts w:ascii="Times New Roman" w:hAnsi="Times New Roman" w:eastAsia="Calibri" w:cs="Times New Roman"/>
                <w:sz w:val="24"/>
                <w:szCs w:val="24"/>
                <w:lang w:eastAsia="zh-CN"/>
              </w:rPr>
              <w:t>п.п.</w:t>
            </w:r>
          </w:p>
        </w:tc>
        <w:tc>
          <w:tcPr>
            <w:tcW w:w="4430" w:type="dxa"/>
            <w:vMerge w:val="restart"/>
            <w:tcBorders>
              <w:top w:val="single" w:color="000000" w:sz="4" w:space="0"/>
              <w:left w:val="single" w:color="000000" w:sz="4" w:space="0"/>
              <w:bottom w:val="single" w:color="000000" w:sz="4" w:space="0"/>
              <w:right w:val="single" w:color="000000" w:sz="4" w:space="0"/>
            </w:tcBorders>
          </w:tcPr>
          <w:p w14:paraId="3EC6BB6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Содержание</w:t>
            </w:r>
          </w:p>
          <w:p w14:paraId="4B551C5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(разделы, темы)</w:t>
            </w:r>
          </w:p>
        </w:tc>
        <w:tc>
          <w:tcPr>
            <w:tcW w:w="992" w:type="dxa"/>
            <w:vMerge w:val="restart"/>
            <w:tcBorders>
              <w:top w:val="single" w:color="000000" w:sz="4" w:space="0"/>
              <w:left w:val="single" w:color="000000" w:sz="4" w:space="0"/>
              <w:bottom w:val="single" w:color="000000" w:sz="4" w:space="0"/>
              <w:right w:val="single" w:color="000000" w:sz="4" w:space="0"/>
            </w:tcBorders>
          </w:tcPr>
          <w:p w14:paraId="75A59AB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Количество часов</w:t>
            </w:r>
          </w:p>
        </w:tc>
        <w:tc>
          <w:tcPr>
            <w:tcW w:w="3642" w:type="dxa"/>
            <w:vMerge w:val="restart"/>
            <w:tcBorders>
              <w:top w:val="single" w:color="000000" w:sz="4" w:space="0"/>
              <w:left w:val="single" w:color="000000" w:sz="4" w:space="0"/>
              <w:bottom w:val="single" w:color="000000" w:sz="4" w:space="0"/>
              <w:right w:val="single" w:color="000000" w:sz="4" w:space="0"/>
            </w:tcBorders>
          </w:tcPr>
          <w:p w14:paraId="6E1AD7C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формы</w:t>
            </w:r>
          </w:p>
        </w:tc>
      </w:tr>
      <w:tr w14:paraId="621EA26B">
        <w:tblPrEx>
          <w:tblCellMar>
            <w:top w:w="0" w:type="dxa"/>
            <w:left w:w="108" w:type="dxa"/>
            <w:bottom w:w="0" w:type="dxa"/>
            <w:right w:w="108" w:type="dxa"/>
          </w:tblCellMar>
        </w:tblPrEx>
        <w:trPr>
          <w:trHeight w:val="312" w:hRule="atLeast"/>
        </w:trPr>
        <w:tc>
          <w:tcPr>
            <w:tcW w:w="676" w:type="dxa"/>
            <w:vMerge w:val="continue"/>
            <w:tcBorders>
              <w:top w:val="single" w:color="000000" w:sz="4" w:space="0"/>
              <w:left w:val="single" w:color="000000" w:sz="4" w:space="0"/>
              <w:bottom w:val="single" w:color="000000" w:sz="4" w:space="0"/>
              <w:right w:val="single" w:color="000000" w:sz="4" w:space="0"/>
            </w:tcBorders>
            <w:vAlign w:val="center"/>
          </w:tcPr>
          <w:p w14:paraId="55896BC0">
            <w:pPr>
              <w:spacing w:after="0" w:line="240" w:lineRule="auto"/>
              <w:rPr>
                <w:rFonts w:ascii="Times New Roman" w:hAnsi="Times New Roman" w:eastAsia="Calibri" w:cs="Times New Roman"/>
                <w:sz w:val="24"/>
                <w:szCs w:val="24"/>
                <w:lang w:eastAsia="zh-CN"/>
              </w:rPr>
            </w:pPr>
          </w:p>
        </w:tc>
        <w:tc>
          <w:tcPr>
            <w:tcW w:w="4430" w:type="dxa"/>
            <w:vMerge w:val="continue"/>
            <w:tcBorders>
              <w:top w:val="single" w:color="000000" w:sz="4" w:space="0"/>
              <w:left w:val="single" w:color="000000" w:sz="4" w:space="0"/>
              <w:bottom w:val="single" w:color="000000" w:sz="4" w:space="0"/>
              <w:right w:val="single" w:color="000000" w:sz="4" w:space="0"/>
            </w:tcBorders>
            <w:vAlign w:val="center"/>
          </w:tcPr>
          <w:p w14:paraId="6F7124B8">
            <w:pPr>
              <w:spacing w:after="0" w:line="240" w:lineRule="auto"/>
              <w:rPr>
                <w:rFonts w:ascii="Times New Roman" w:hAnsi="Times New Roman" w:eastAsia="Calibri" w:cs="Times New Roman"/>
                <w:sz w:val="24"/>
                <w:szCs w:val="24"/>
                <w:lang w:eastAsia="zh-CN"/>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14:paraId="3399C731">
            <w:pPr>
              <w:spacing w:after="0" w:line="240" w:lineRule="auto"/>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7E044803">
            <w:pPr>
              <w:spacing w:after="0" w:line="240" w:lineRule="auto"/>
              <w:rPr>
                <w:rFonts w:ascii="Times New Roman" w:hAnsi="Times New Roman" w:eastAsia="Calibri" w:cs="Times New Roman"/>
                <w:sz w:val="24"/>
                <w:szCs w:val="24"/>
                <w:lang w:eastAsia="zh-CN"/>
              </w:rPr>
            </w:pPr>
          </w:p>
        </w:tc>
      </w:tr>
      <w:tr w14:paraId="5DFD40FF">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4065306">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7EA4EEEC">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Дорожная грамота.</w:t>
            </w:r>
          </w:p>
        </w:tc>
        <w:tc>
          <w:tcPr>
            <w:tcW w:w="992" w:type="dxa"/>
            <w:tcBorders>
              <w:top w:val="single" w:color="000000" w:sz="4" w:space="0"/>
              <w:left w:val="single" w:color="000000" w:sz="4" w:space="0"/>
              <w:bottom w:val="single" w:color="000000" w:sz="4" w:space="0"/>
              <w:right w:val="single" w:color="000000" w:sz="4" w:space="0"/>
            </w:tcBorders>
          </w:tcPr>
          <w:p w14:paraId="1A7896AD">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642" w:type="dxa"/>
            <w:tcBorders>
              <w:top w:val="single" w:color="000000" w:sz="4" w:space="0"/>
              <w:left w:val="single" w:color="000000" w:sz="4" w:space="0"/>
              <w:bottom w:val="single" w:color="000000" w:sz="4" w:space="0"/>
              <w:right w:val="single" w:color="000000" w:sz="4" w:space="0"/>
            </w:tcBorders>
          </w:tcPr>
          <w:p w14:paraId="5BD39701">
            <w:pPr>
              <w:spacing w:after="0" w:line="240" w:lineRule="auto"/>
              <w:contextualSpacing/>
              <w:jc w:val="center"/>
              <w:rPr>
                <w:rFonts w:ascii="Times New Roman" w:hAnsi="Times New Roman" w:eastAsia="Calibri" w:cs="Times New Roman"/>
                <w:sz w:val="24"/>
                <w:szCs w:val="24"/>
                <w:lang w:eastAsia="zh-CN"/>
              </w:rPr>
            </w:pPr>
          </w:p>
        </w:tc>
      </w:tr>
      <w:tr w14:paraId="7EA5FE4B">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736610FD">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0B0B1D47">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Дорога в школу и домой.</w:t>
            </w:r>
          </w:p>
        </w:tc>
        <w:tc>
          <w:tcPr>
            <w:tcW w:w="992" w:type="dxa"/>
            <w:tcBorders>
              <w:top w:val="single" w:color="000000" w:sz="4" w:space="0"/>
              <w:left w:val="single" w:color="000000" w:sz="4" w:space="0"/>
              <w:bottom w:val="single" w:color="000000" w:sz="4" w:space="0"/>
              <w:right w:val="single" w:color="000000" w:sz="4" w:space="0"/>
            </w:tcBorders>
          </w:tcPr>
          <w:p w14:paraId="6C60CE06">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50BBAD9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58B08A20">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9192184">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01C9AE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Как устроена дорога?</w:t>
            </w:r>
          </w:p>
        </w:tc>
        <w:tc>
          <w:tcPr>
            <w:tcW w:w="992" w:type="dxa"/>
            <w:tcBorders>
              <w:top w:val="single" w:color="000000" w:sz="4" w:space="0"/>
              <w:left w:val="single" w:color="000000" w:sz="4" w:space="0"/>
              <w:bottom w:val="single" w:color="000000" w:sz="4" w:space="0"/>
              <w:right w:val="single" w:color="000000" w:sz="4" w:space="0"/>
            </w:tcBorders>
          </w:tcPr>
          <w:p w14:paraId="1E8BB736">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18F326CA">
            <w:pPr>
              <w:spacing w:after="0" w:line="240" w:lineRule="auto"/>
              <w:rPr>
                <w:rFonts w:ascii="Times New Roman" w:hAnsi="Times New Roman" w:eastAsia="Calibri" w:cs="Times New Roman"/>
                <w:sz w:val="24"/>
                <w:szCs w:val="24"/>
                <w:lang w:eastAsia="zh-CN"/>
              </w:rPr>
            </w:pPr>
          </w:p>
        </w:tc>
      </w:tr>
      <w:tr w14:paraId="66C8BA4E">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75DFB57C">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23D744B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Дорога в городе.</w:t>
            </w:r>
          </w:p>
        </w:tc>
        <w:tc>
          <w:tcPr>
            <w:tcW w:w="992" w:type="dxa"/>
            <w:tcBorders>
              <w:top w:val="single" w:color="000000" w:sz="4" w:space="0"/>
              <w:left w:val="single" w:color="000000" w:sz="4" w:space="0"/>
              <w:bottom w:val="single" w:color="000000" w:sz="4" w:space="0"/>
              <w:right w:val="single" w:color="000000" w:sz="4" w:space="0"/>
            </w:tcBorders>
          </w:tcPr>
          <w:p w14:paraId="26C50E20">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0F6B102C">
            <w:pPr>
              <w:spacing w:after="0" w:line="240" w:lineRule="auto"/>
              <w:rPr>
                <w:rFonts w:ascii="Times New Roman" w:hAnsi="Times New Roman" w:eastAsia="Calibri" w:cs="Times New Roman"/>
                <w:sz w:val="24"/>
                <w:szCs w:val="24"/>
                <w:lang w:eastAsia="zh-CN"/>
              </w:rPr>
            </w:pPr>
          </w:p>
        </w:tc>
      </w:tr>
      <w:tr w14:paraId="2AFFB172">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0C9BE652">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221DBE44">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Дорога в посёлке.</w:t>
            </w:r>
          </w:p>
        </w:tc>
        <w:tc>
          <w:tcPr>
            <w:tcW w:w="992" w:type="dxa"/>
            <w:tcBorders>
              <w:top w:val="single" w:color="000000" w:sz="4" w:space="0"/>
              <w:left w:val="single" w:color="000000" w:sz="4" w:space="0"/>
              <w:bottom w:val="single" w:color="000000" w:sz="4" w:space="0"/>
              <w:right w:val="single" w:color="000000" w:sz="4" w:space="0"/>
            </w:tcBorders>
          </w:tcPr>
          <w:p w14:paraId="21751D4B">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4ED8ACFD">
            <w:pPr>
              <w:spacing w:after="0" w:line="240" w:lineRule="auto"/>
              <w:rPr>
                <w:rFonts w:ascii="Times New Roman" w:hAnsi="Times New Roman" w:eastAsia="Calibri" w:cs="Times New Roman"/>
                <w:sz w:val="24"/>
                <w:szCs w:val="24"/>
                <w:lang w:eastAsia="zh-CN"/>
              </w:rPr>
            </w:pPr>
          </w:p>
        </w:tc>
      </w:tr>
      <w:tr w14:paraId="19BF739A">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CDC34B0">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82BF99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Что такое улицы?</w:t>
            </w:r>
          </w:p>
        </w:tc>
        <w:tc>
          <w:tcPr>
            <w:tcW w:w="992" w:type="dxa"/>
            <w:tcBorders>
              <w:top w:val="single" w:color="000000" w:sz="4" w:space="0"/>
              <w:left w:val="single" w:color="000000" w:sz="4" w:space="0"/>
              <w:bottom w:val="single" w:color="000000" w:sz="4" w:space="0"/>
              <w:right w:val="single" w:color="000000" w:sz="4" w:space="0"/>
            </w:tcBorders>
          </w:tcPr>
          <w:p w14:paraId="2305744F">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4E23FDA1">
            <w:pPr>
              <w:spacing w:after="0" w:line="240" w:lineRule="auto"/>
              <w:rPr>
                <w:rFonts w:ascii="Times New Roman" w:hAnsi="Times New Roman" w:eastAsia="Calibri" w:cs="Times New Roman"/>
                <w:sz w:val="24"/>
                <w:szCs w:val="24"/>
                <w:lang w:eastAsia="zh-CN"/>
              </w:rPr>
            </w:pPr>
          </w:p>
        </w:tc>
      </w:tr>
      <w:tr w14:paraId="4B542C50">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7C27456">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56D26C2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Кого называют пешеходами?</w:t>
            </w:r>
          </w:p>
        </w:tc>
        <w:tc>
          <w:tcPr>
            <w:tcW w:w="992" w:type="dxa"/>
            <w:tcBorders>
              <w:top w:val="single" w:color="000000" w:sz="4" w:space="0"/>
              <w:left w:val="single" w:color="000000" w:sz="4" w:space="0"/>
              <w:bottom w:val="single" w:color="000000" w:sz="4" w:space="0"/>
              <w:right w:val="single" w:color="000000" w:sz="4" w:space="0"/>
            </w:tcBorders>
          </w:tcPr>
          <w:p w14:paraId="278A7645">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D80A88A">
            <w:pPr>
              <w:spacing w:after="0" w:line="240" w:lineRule="auto"/>
              <w:rPr>
                <w:rFonts w:ascii="Times New Roman" w:hAnsi="Times New Roman" w:eastAsia="Calibri" w:cs="Times New Roman"/>
                <w:sz w:val="24"/>
                <w:szCs w:val="24"/>
                <w:lang w:eastAsia="zh-CN"/>
              </w:rPr>
            </w:pPr>
          </w:p>
        </w:tc>
      </w:tr>
      <w:tr w14:paraId="48E3F439">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0438609">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6394A4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Кого называют водителем?</w:t>
            </w:r>
          </w:p>
        </w:tc>
        <w:tc>
          <w:tcPr>
            <w:tcW w:w="992" w:type="dxa"/>
            <w:tcBorders>
              <w:top w:val="single" w:color="000000" w:sz="4" w:space="0"/>
              <w:left w:val="single" w:color="000000" w:sz="4" w:space="0"/>
              <w:bottom w:val="single" w:color="000000" w:sz="4" w:space="0"/>
              <w:right w:val="single" w:color="000000" w:sz="4" w:space="0"/>
            </w:tcBorders>
          </w:tcPr>
          <w:p w14:paraId="12C267F3">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28C7760E">
            <w:pPr>
              <w:spacing w:after="0" w:line="240" w:lineRule="auto"/>
              <w:rPr>
                <w:rFonts w:ascii="Times New Roman" w:hAnsi="Times New Roman" w:eastAsia="Calibri" w:cs="Times New Roman"/>
                <w:sz w:val="24"/>
                <w:szCs w:val="24"/>
                <w:lang w:eastAsia="zh-CN"/>
              </w:rPr>
            </w:pPr>
          </w:p>
        </w:tc>
      </w:tr>
      <w:tr w14:paraId="5846FCA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0F80554F">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66FA873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Кого называют пассажирами?</w:t>
            </w:r>
          </w:p>
        </w:tc>
        <w:tc>
          <w:tcPr>
            <w:tcW w:w="992" w:type="dxa"/>
            <w:tcBorders>
              <w:top w:val="single" w:color="000000" w:sz="4" w:space="0"/>
              <w:left w:val="single" w:color="000000" w:sz="4" w:space="0"/>
              <w:bottom w:val="single" w:color="000000" w:sz="4" w:space="0"/>
              <w:right w:val="single" w:color="000000" w:sz="4" w:space="0"/>
            </w:tcBorders>
          </w:tcPr>
          <w:p w14:paraId="056D6A15">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4DFA10D">
            <w:pPr>
              <w:spacing w:after="0" w:line="240" w:lineRule="auto"/>
              <w:rPr>
                <w:rFonts w:ascii="Times New Roman" w:hAnsi="Times New Roman" w:eastAsia="Calibri" w:cs="Times New Roman"/>
                <w:sz w:val="24"/>
                <w:szCs w:val="24"/>
                <w:lang w:eastAsia="zh-CN"/>
              </w:rPr>
            </w:pPr>
          </w:p>
        </w:tc>
      </w:tr>
      <w:tr w14:paraId="39F56DDF">
        <w:tblPrEx>
          <w:tblCellMar>
            <w:top w:w="0" w:type="dxa"/>
            <w:left w:w="108" w:type="dxa"/>
            <w:bottom w:w="0" w:type="dxa"/>
            <w:right w:w="108" w:type="dxa"/>
          </w:tblCellMar>
        </w:tblPrEx>
        <w:trPr>
          <w:trHeight w:val="413" w:hRule="atLeast"/>
        </w:trPr>
        <w:tc>
          <w:tcPr>
            <w:tcW w:w="676" w:type="dxa"/>
            <w:tcBorders>
              <w:top w:val="single" w:color="000000" w:sz="4" w:space="0"/>
              <w:left w:val="single" w:color="000000" w:sz="4" w:space="0"/>
              <w:bottom w:val="single" w:color="000000" w:sz="4" w:space="0"/>
              <w:right w:val="single" w:color="000000" w:sz="4" w:space="0"/>
            </w:tcBorders>
          </w:tcPr>
          <w:p w14:paraId="31AE3629">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871D45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Движение пешеходов по улицам и дорогам.</w:t>
            </w:r>
          </w:p>
        </w:tc>
        <w:tc>
          <w:tcPr>
            <w:tcW w:w="992" w:type="dxa"/>
            <w:tcBorders>
              <w:top w:val="single" w:color="000000" w:sz="4" w:space="0"/>
              <w:left w:val="single" w:color="000000" w:sz="4" w:space="0"/>
              <w:bottom w:val="single" w:color="000000" w:sz="4" w:space="0"/>
              <w:right w:val="single" w:color="000000" w:sz="4" w:space="0"/>
            </w:tcBorders>
          </w:tcPr>
          <w:p w14:paraId="1AD59904">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18256F6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399C2D19">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858AEAD">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5D464A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Какие опасности подстерегают на улицах и дорогах?</w:t>
            </w:r>
          </w:p>
        </w:tc>
        <w:tc>
          <w:tcPr>
            <w:tcW w:w="992" w:type="dxa"/>
            <w:tcBorders>
              <w:top w:val="single" w:color="000000" w:sz="4" w:space="0"/>
              <w:left w:val="single" w:color="000000" w:sz="4" w:space="0"/>
              <w:bottom w:val="single" w:color="000000" w:sz="4" w:space="0"/>
              <w:right w:val="single" w:color="000000" w:sz="4" w:space="0"/>
            </w:tcBorders>
          </w:tcPr>
          <w:p w14:paraId="1D8640A5">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9F47E15">
            <w:pPr>
              <w:spacing w:after="0" w:line="240" w:lineRule="auto"/>
              <w:rPr>
                <w:rFonts w:ascii="Times New Roman" w:hAnsi="Times New Roman" w:eastAsia="Calibri" w:cs="Times New Roman"/>
                <w:sz w:val="24"/>
                <w:szCs w:val="24"/>
                <w:lang w:eastAsia="zh-CN"/>
              </w:rPr>
            </w:pPr>
          </w:p>
        </w:tc>
      </w:tr>
      <w:tr w14:paraId="0E567F55">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0C8A8DC">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7DF8F283">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Транспортные средства</w:t>
            </w:r>
          </w:p>
        </w:tc>
        <w:tc>
          <w:tcPr>
            <w:tcW w:w="992" w:type="dxa"/>
            <w:tcBorders>
              <w:top w:val="single" w:color="000000" w:sz="4" w:space="0"/>
              <w:left w:val="single" w:color="000000" w:sz="4" w:space="0"/>
              <w:bottom w:val="single" w:color="000000" w:sz="4" w:space="0"/>
              <w:right w:val="single" w:color="000000" w:sz="4" w:space="0"/>
            </w:tcBorders>
          </w:tcPr>
          <w:p w14:paraId="65AC94D8">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642" w:type="dxa"/>
            <w:tcBorders>
              <w:top w:val="single" w:color="000000" w:sz="4" w:space="0"/>
              <w:left w:val="single" w:color="000000" w:sz="4" w:space="0"/>
              <w:bottom w:val="single" w:color="000000" w:sz="4" w:space="0"/>
              <w:right w:val="single" w:color="000000" w:sz="4" w:space="0"/>
            </w:tcBorders>
          </w:tcPr>
          <w:p w14:paraId="3BDB1A19">
            <w:pPr>
              <w:spacing w:after="0" w:line="240" w:lineRule="auto"/>
              <w:contextualSpacing/>
              <w:jc w:val="center"/>
              <w:rPr>
                <w:rFonts w:ascii="Times New Roman" w:hAnsi="Times New Roman" w:eastAsia="Calibri" w:cs="Times New Roman"/>
                <w:sz w:val="24"/>
                <w:szCs w:val="24"/>
                <w:lang w:eastAsia="zh-CN"/>
              </w:rPr>
            </w:pPr>
          </w:p>
        </w:tc>
      </w:tr>
      <w:tr w14:paraId="219F6D85">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7DCE682B">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0767022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Транспорт и его виды.</w:t>
            </w:r>
          </w:p>
        </w:tc>
        <w:tc>
          <w:tcPr>
            <w:tcW w:w="992" w:type="dxa"/>
            <w:tcBorders>
              <w:top w:val="single" w:color="000000" w:sz="4" w:space="0"/>
              <w:left w:val="single" w:color="000000" w:sz="4" w:space="0"/>
              <w:bottom w:val="single" w:color="000000" w:sz="4" w:space="0"/>
              <w:right w:val="single" w:color="000000" w:sz="4" w:space="0"/>
            </w:tcBorders>
          </w:tcPr>
          <w:p w14:paraId="72616AF2">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2E6FA66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беседы</w:t>
            </w:r>
          </w:p>
        </w:tc>
      </w:tr>
      <w:tr w14:paraId="029064DC">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AC721CC">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760FAF2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Пассажирский транспорт.</w:t>
            </w:r>
          </w:p>
        </w:tc>
        <w:tc>
          <w:tcPr>
            <w:tcW w:w="992" w:type="dxa"/>
            <w:tcBorders>
              <w:top w:val="single" w:color="000000" w:sz="4" w:space="0"/>
              <w:left w:val="single" w:color="000000" w:sz="4" w:space="0"/>
              <w:bottom w:val="single" w:color="000000" w:sz="4" w:space="0"/>
              <w:right w:val="single" w:color="000000" w:sz="4" w:space="0"/>
            </w:tcBorders>
          </w:tcPr>
          <w:p w14:paraId="7D6ADE68">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20E31268">
            <w:pPr>
              <w:spacing w:after="0" w:line="240" w:lineRule="auto"/>
              <w:rPr>
                <w:rFonts w:ascii="Times New Roman" w:hAnsi="Times New Roman" w:eastAsia="Calibri" w:cs="Times New Roman"/>
                <w:sz w:val="24"/>
                <w:szCs w:val="24"/>
                <w:lang w:eastAsia="zh-CN"/>
              </w:rPr>
            </w:pPr>
          </w:p>
        </w:tc>
      </w:tr>
      <w:tr w14:paraId="50CF794A">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5770E37">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D04952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Специальный транспорт.</w:t>
            </w:r>
          </w:p>
        </w:tc>
        <w:tc>
          <w:tcPr>
            <w:tcW w:w="992" w:type="dxa"/>
            <w:tcBorders>
              <w:top w:val="single" w:color="000000" w:sz="4" w:space="0"/>
              <w:left w:val="single" w:color="000000" w:sz="4" w:space="0"/>
              <w:bottom w:val="single" w:color="000000" w:sz="4" w:space="0"/>
              <w:right w:val="single" w:color="000000" w:sz="4" w:space="0"/>
            </w:tcBorders>
          </w:tcPr>
          <w:p w14:paraId="23B2D848">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706E4E48">
            <w:pPr>
              <w:spacing w:after="0" w:line="240" w:lineRule="auto"/>
              <w:rPr>
                <w:rFonts w:ascii="Times New Roman" w:hAnsi="Times New Roman" w:eastAsia="Calibri" w:cs="Times New Roman"/>
                <w:sz w:val="24"/>
                <w:szCs w:val="24"/>
                <w:lang w:eastAsia="zh-CN"/>
              </w:rPr>
            </w:pPr>
          </w:p>
        </w:tc>
      </w:tr>
      <w:tr w14:paraId="793C2DBE">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E2CA93C">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8C81975">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Здравствуй, дорога! (Общие правила)</w:t>
            </w:r>
          </w:p>
        </w:tc>
        <w:tc>
          <w:tcPr>
            <w:tcW w:w="992" w:type="dxa"/>
            <w:tcBorders>
              <w:top w:val="single" w:color="000000" w:sz="4" w:space="0"/>
              <w:left w:val="single" w:color="000000" w:sz="4" w:space="0"/>
              <w:bottom w:val="single" w:color="000000" w:sz="4" w:space="0"/>
              <w:right w:val="single" w:color="000000" w:sz="4" w:space="0"/>
            </w:tcBorders>
          </w:tcPr>
          <w:p w14:paraId="2846C78A">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642" w:type="dxa"/>
            <w:tcBorders>
              <w:top w:val="single" w:color="000000" w:sz="4" w:space="0"/>
              <w:left w:val="single" w:color="000000" w:sz="4" w:space="0"/>
              <w:bottom w:val="single" w:color="000000" w:sz="4" w:space="0"/>
              <w:right w:val="single" w:color="000000" w:sz="4" w:space="0"/>
            </w:tcBorders>
          </w:tcPr>
          <w:p w14:paraId="76559F04">
            <w:pPr>
              <w:spacing w:after="0" w:line="240" w:lineRule="auto"/>
              <w:contextualSpacing/>
              <w:jc w:val="center"/>
              <w:rPr>
                <w:rFonts w:ascii="Times New Roman" w:hAnsi="Times New Roman" w:eastAsia="Calibri" w:cs="Times New Roman"/>
                <w:sz w:val="24"/>
                <w:szCs w:val="24"/>
                <w:lang w:eastAsia="zh-CN"/>
              </w:rPr>
            </w:pPr>
          </w:p>
        </w:tc>
      </w:tr>
      <w:tr w14:paraId="477AC4B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1E6DCFDB">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263A2BB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Положительные и отрицательные привычки в поведении детей на улицах и дорогах.</w:t>
            </w:r>
          </w:p>
        </w:tc>
        <w:tc>
          <w:tcPr>
            <w:tcW w:w="992" w:type="dxa"/>
            <w:tcBorders>
              <w:top w:val="single" w:color="000000" w:sz="4" w:space="0"/>
              <w:left w:val="single" w:color="000000" w:sz="4" w:space="0"/>
              <w:bottom w:val="single" w:color="000000" w:sz="4" w:space="0"/>
              <w:right w:val="single" w:color="000000" w:sz="4" w:space="0"/>
            </w:tcBorders>
          </w:tcPr>
          <w:p w14:paraId="598D7132">
            <w:pPr>
              <w:spacing w:after="0" w:line="240" w:lineRule="auto"/>
              <w:contextualSpacing/>
              <w:jc w:val="center"/>
              <w:rPr>
                <w:rFonts w:ascii="Times New Roman" w:hAnsi="Times New Roman" w:eastAsia="Calibri" w:cs="Times New Roman"/>
                <w:sz w:val="24"/>
                <w:szCs w:val="24"/>
                <w:lang w:eastAsia="zh-CN"/>
              </w:rPr>
            </w:pPr>
          </w:p>
        </w:tc>
        <w:tc>
          <w:tcPr>
            <w:tcW w:w="3642" w:type="dxa"/>
            <w:tcBorders>
              <w:top w:val="single" w:color="000000" w:sz="4" w:space="0"/>
              <w:left w:val="single" w:color="000000" w:sz="4" w:space="0"/>
              <w:bottom w:val="single" w:color="000000" w:sz="4" w:space="0"/>
              <w:right w:val="single" w:color="000000" w:sz="4" w:space="0"/>
            </w:tcBorders>
          </w:tcPr>
          <w:p w14:paraId="7C6C883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Круглый стол</w:t>
            </w:r>
          </w:p>
        </w:tc>
      </w:tr>
      <w:tr w14:paraId="1AE98D5B">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05CDB9DB">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1F21F0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Место, где мы живём.</w:t>
            </w:r>
          </w:p>
        </w:tc>
        <w:tc>
          <w:tcPr>
            <w:tcW w:w="992" w:type="dxa"/>
            <w:tcBorders>
              <w:top w:val="single" w:color="000000" w:sz="4" w:space="0"/>
              <w:left w:val="single" w:color="000000" w:sz="4" w:space="0"/>
              <w:bottom w:val="single" w:color="000000" w:sz="4" w:space="0"/>
              <w:right w:val="single" w:color="000000" w:sz="4" w:space="0"/>
            </w:tcBorders>
          </w:tcPr>
          <w:p w14:paraId="78524BE4">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597516A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Практические занятия</w:t>
            </w:r>
          </w:p>
        </w:tc>
      </w:tr>
      <w:tr w14:paraId="2735474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52A3CBB6">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0CDA41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Поведение в жилых зонах и дворовых территориях.</w:t>
            </w:r>
          </w:p>
        </w:tc>
        <w:tc>
          <w:tcPr>
            <w:tcW w:w="992" w:type="dxa"/>
            <w:tcBorders>
              <w:top w:val="single" w:color="000000" w:sz="4" w:space="0"/>
              <w:left w:val="single" w:color="000000" w:sz="4" w:space="0"/>
              <w:bottom w:val="single" w:color="000000" w:sz="4" w:space="0"/>
              <w:right w:val="single" w:color="000000" w:sz="4" w:space="0"/>
            </w:tcBorders>
          </w:tcPr>
          <w:p w14:paraId="3AF816E2">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6D0A7AE">
            <w:pPr>
              <w:spacing w:after="0" w:line="240" w:lineRule="auto"/>
              <w:rPr>
                <w:rFonts w:ascii="Times New Roman" w:hAnsi="Times New Roman" w:eastAsia="Calibri" w:cs="Times New Roman"/>
                <w:sz w:val="24"/>
                <w:szCs w:val="24"/>
                <w:lang w:eastAsia="zh-CN"/>
              </w:rPr>
            </w:pPr>
          </w:p>
        </w:tc>
      </w:tr>
      <w:tr w14:paraId="13690D58">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D0A18A4">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5547F21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Наш друг - светофор.</w:t>
            </w:r>
          </w:p>
        </w:tc>
        <w:tc>
          <w:tcPr>
            <w:tcW w:w="992" w:type="dxa"/>
            <w:tcBorders>
              <w:top w:val="single" w:color="000000" w:sz="4" w:space="0"/>
              <w:left w:val="single" w:color="000000" w:sz="4" w:space="0"/>
              <w:bottom w:val="single" w:color="000000" w:sz="4" w:space="0"/>
              <w:right w:val="single" w:color="000000" w:sz="4" w:space="0"/>
            </w:tcBorders>
          </w:tcPr>
          <w:p w14:paraId="39207C76">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642" w:type="dxa"/>
            <w:tcBorders>
              <w:top w:val="single" w:color="000000" w:sz="4" w:space="0"/>
              <w:left w:val="single" w:color="000000" w:sz="4" w:space="0"/>
              <w:bottom w:val="single" w:color="000000" w:sz="4" w:space="0"/>
              <w:right w:val="single" w:color="000000" w:sz="4" w:space="0"/>
            </w:tcBorders>
          </w:tcPr>
          <w:p w14:paraId="773BA1A8">
            <w:pPr>
              <w:spacing w:after="0" w:line="240" w:lineRule="auto"/>
              <w:contextualSpacing/>
              <w:jc w:val="center"/>
              <w:rPr>
                <w:rFonts w:ascii="Times New Roman" w:hAnsi="Times New Roman" w:eastAsia="Calibri" w:cs="Times New Roman"/>
                <w:sz w:val="24"/>
                <w:szCs w:val="24"/>
                <w:lang w:eastAsia="zh-CN"/>
              </w:rPr>
            </w:pPr>
          </w:p>
        </w:tc>
      </w:tr>
      <w:tr w14:paraId="424045F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75AF3181">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512419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Наши верные друзья. (Сигналы регулировщика)</w:t>
            </w:r>
          </w:p>
        </w:tc>
        <w:tc>
          <w:tcPr>
            <w:tcW w:w="992" w:type="dxa"/>
            <w:tcBorders>
              <w:top w:val="single" w:color="000000" w:sz="4" w:space="0"/>
              <w:left w:val="single" w:color="000000" w:sz="4" w:space="0"/>
              <w:bottom w:val="single" w:color="000000" w:sz="4" w:space="0"/>
              <w:right w:val="single" w:color="000000" w:sz="4" w:space="0"/>
            </w:tcBorders>
          </w:tcPr>
          <w:p w14:paraId="572E1D7F">
            <w:pPr>
              <w:spacing w:after="0" w:line="240" w:lineRule="auto"/>
              <w:contextualSpacing/>
              <w:jc w:val="center"/>
              <w:rPr>
                <w:rFonts w:ascii="Times New Roman" w:hAnsi="Times New Roman" w:eastAsia="Calibri" w:cs="Times New Roman"/>
                <w:sz w:val="24"/>
                <w:szCs w:val="24"/>
                <w:lang w:eastAsia="zh-CN"/>
              </w:rPr>
            </w:pPr>
          </w:p>
        </w:tc>
        <w:tc>
          <w:tcPr>
            <w:tcW w:w="3642" w:type="dxa"/>
            <w:tcBorders>
              <w:top w:val="single" w:color="000000" w:sz="4" w:space="0"/>
              <w:left w:val="single" w:color="000000" w:sz="4" w:space="0"/>
              <w:bottom w:val="single" w:color="000000" w:sz="4" w:space="0"/>
              <w:right w:val="single" w:color="000000" w:sz="4" w:space="0"/>
            </w:tcBorders>
          </w:tcPr>
          <w:p w14:paraId="4952886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15F78FF9">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09ABB5F">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8FF35A4">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Светофор и его сигналы.</w:t>
            </w:r>
          </w:p>
        </w:tc>
        <w:tc>
          <w:tcPr>
            <w:tcW w:w="992" w:type="dxa"/>
            <w:tcBorders>
              <w:top w:val="single" w:color="000000" w:sz="4" w:space="0"/>
              <w:left w:val="single" w:color="000000" w:sz="4" w:space="0"/>
              <w:bottom w:val="single" w:color="000000" w:sz="4" w:space="0"/>
              <w:right w:val="single" w:color="000000" w:sz="4" w:space="0"/>
            </w:tcBorders>
          </w:tcPr>
          <w:p w14:paraId="178ED6C3">
            <w:pPr>
              <w:spacing w:after="0" w:line="240" w:lineRule="auto"/>
              <w:contextualSpacing/>
              <w:jc w:val="center"/>
              <w:rPr>
                <w:rFonts w:ascii="Times New Roman" w:hAnsi="Times New Roman" w:eastAsia="Calibri" w:cs="Times New Roman"/>
                <w:sz w:val="24"/>
                <w:szCs w:val="24"/>
                <w:lang w:eastAsia="zh-CN"/>
              </w:rPr>
            </w:pPr>
          </w:p>
        </w:tc>
        <w:tc>
          <w:tcPr>
            <w:tcW w:w="3642" w:type="dxa"/>
            <w:tcBorders>
              <w:top w:val="single" w:color="000000" w:sz="4" w:space="0"/>
              <w:left w:val="single" w:color="000000" w:sz="4" w:space="0"/>
              <w:bottom w:val="single" w:color="000000" w:sz="4" w:space="0"/>
              <w:right w:val="single" w:color="000000" w:sz="4" w:space="0"/>
            </w:tcBorders>
          </w:tcPr>
          <w:p w14:paraId="1D0562D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игра</w:t>
            </w:r>
          </w:p>
        </w:tc>
      </w:tr>
      <w:tr w14:paraId="43AB7002">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07A22471">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0CF35F2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Светофоры для водителей и пешеходов.</w:t>
            </w:r>
          </w:p>
        </w:tc>
        <w:tc>
          <w:tcPr>
            <w:tcW w:w="992" w:type="dxa"/>
            <w:tcBorders>
              <w:top w:val="single" w:color="000000" w:sz="4" w:space="0"/>
              <w:left w:val="single" w:color="000000" w:sz="4" w:space="0"/>
              <w:bottom w:val="single" w:color="000000" w:sz="4" w:space="0"/>
              <w:right w:val="single" w:color="000000" w:sz="4" w:space="0"/>
            </w:tcBorders>
          </w:tcPr>
          <w:p w14:paraId="73A2B582">
            <w:pPr>
              <w:spacing w:after="0" w:line="240" w:lineRule="auto"/>
              <w:contextualSpacing/>
              <w:jc w:val="center"/>
              <w:rPr>
                <w:rFonts w:ascii="Times New Roman" w:hAnsi="Times New Roman" w:eastAsia="Calibri" w:cs="Times New Roman"/>
                <w:sz w:val="24"/>
                <w:szCs w:val="24"/>
                <w:lang w:eastAsia="zh-CN"/>
              </w:rPr>
            </w:pPr>
          </w:p>
        </w:tc>
        <w:tc>
          <w:tcPr>
            <w:tcW w:w="3642" w:type="dxa"/>
            <w:tcBorders>
              <w:top w:val="single" w:color="000000" w:sz="4" w:space="0"/>
              <w:left w:val="single" w:color="000000" w:sz="4" w:space="0"/>
              <w:bottom w:val="single" w:color="000000" w:sz="4" w:space="0"/>
              <w:right w:val="single" w:color="000000" w:sz="4" w:space="0"/>
            </w:tcBorders>
          </w:tcPr>
          <w:p w14:paraId="2A32F26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1F074051">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0D5B1D69">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4778F46">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Правила дорожного движения.</w:t>
            </w:r>
          </w:p>
        </w:tc>
        <w:tc>
          <w:tcPr>
            <w:tcW w:w="992" w:type="dxa"/>
            <w:tcBorders>
              <w:top w:val="single" w:color="000000" w:sz="4" w:space="0"/>
              <w:left w:val="single" w:color="000000" w:sz="4" w:space="0"/>
              <w:bottom w:val="single" w:color="000000" w:sz="4" w:space="0"/>
              <w:right w:val="single" w:color="000000" w:sz="4" w:space="0"/>
            </w:tcBorders>
          </w:tcPr>
          <w:p w14:paraId="75BC33A6">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642" w:type="dxa"/>
            <w:tcBorders>
              <w:top w:val="single" w:color="000000" w:sz="4" w:space="0"/>
              <w:left w:val="single" w:color="000000" w:sz="4" w:space="0"/>
              <w:bottom w:val="single" w:color="000000" w:sz="4" w:space="0"/>
              <w:right w:val="single" w:color="000000" w:sz="4" w:space="0"/>
            </w:tcBorders>
          </w:tcPr>
          <w:p w14:paraId="43C4200E">
            <w:pPr>
              <w:spacing w:after="0" w:line="240" w:lineRule="auto"/>
              <w:contextualSpacing/>
              <w:jc w:val="center"/>
              <w:rPr>
                <w:rFonts w:ascii="Times New Roman" w:hAnsi="Times New Roman" w:eastAsia="Calibri" w:cs="Times New Roman"/>
                <w:sz w:val="24"/>
                <w:szCs w:val="24"/>
                <w:lang w:eastAsia="zh-CN"/>
              </w:rPr>
            </w:pPr>
          </w:p>
        </w:tc>
      </w:tr>
      <w:tr w14:paraId="02C959D2">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9D49CF9">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077421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дорожного движения для пешеходов.</w:t>
            </w:r>
          </w:p>
        </w:tc>
        <w:tc>
          <w:tcPr>
            <w:tcW w:w="992" w:type="dxa"/>
            <w:tcBorders>
              <w:top w:val="single" w:color="000000" w:sz="4" w:space="0"/>
              <w:left w:val="single" w:color="000000" w:sz="4" w:space="0"/>
              <w:bottom w:val="single" w:color="000000" w:sz="4" w:space="0"/>
              <w:right w:val="single" w:color="000000" w:sz="4" w:space="0"/>
            </w:tcBorders>
          </w:tcPr>
          <w:p w14:paraId="2E884F7C">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60FBBC5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4DEEBC51">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F8D7DCE">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DF587F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на тротуаре, пешеходной дорожке, обочине.</w:t>
            </w:r>
          </w:p>
        </w:tc>
        <w:tc>
          <w:tcPr>
            <w:tcW w:w="992" w:type="dxa"/>
            <w:tcBorders>
              <w:top w:val="single" w:color="000000" w:sz="4" w:space="0"/>
              <w:left w:val="single" w:color="000000" w:sz="4" w:space="0"/>
              <w:bottom w:val="single" w:color="000000" w:sz="4" w:space="0"/>
              <w:right w:val="single" w:color="000000" w:sz="4" w:space="0"/>
            </w:tcBorders>
          </w:tcPr>
          <w:p w14:paraId="5E6FF57A">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2C81C6FF">
            <w:pPr>
              <w:spacing w:after="0" w:line="240" w:lineRule="auto"/>
              <w:rPr>
                <w:rFonts w:ascii="Times New Roman" w:hAnsi="Times New Roman" w:eastAsia="Calibri" w:cs="Times New Roman"/>
                <w:sz w:val="24"/>
                <w:szCs w:val="24"/>
                <w:lang w:eastAsia="zh-CN"/>
              </w:rPr>
            </w:pPr>
          </w:p>
        </w:tc>
      </w:tr>
      <w:tr w14:paraId="2F2307F8">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8B29132">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E4F49E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Движение по тротуару в группе.</w:t>
            </w:r>
          </w:p>
        </w:tc>
        <w:tc>
          <w:tcPr>
            <w:tcW w:w="992" w:type="dxa"/>
            <w:tcBorders>
              <w:top w:val="single" w:color="000000" w:sz="4" w:space="0"/>
              <w:left w:val="single" w:color="000000" w:sz="4" w:space="0"/>
              <w:bottom w:val="single" w:color="000000" w:sz="4" w:space="0"/>
              <w:right w:val="single" w:color="000000" w:sz="4" w:space="0"/>
            </w:tcBorders>
          </w:tcPr>
          <w:p w14:paraId="640CE85B">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0893A1F8">
            <w:pPr>
              <w:spacing w:after="0" w:line="240" w:lineRule="auto"/>
              <w:rPr>
                <w:rFonts w:ascii="Times New Roman" w:hAnsi="Times New Roman" w:eastAsia="Calibri" w:cs="Times New Roman"/>
                <w:sz w:val="24"/>
                <w:szCs w:val="24"/>
                <w:lang w:eastAsia="zh-CN"/>
              </w:rPr>
            </w:pPr>
          </w:p>
        </w:tc>
      </w:tr>
      <w:tr w14:paraId="638A2D0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6D5F02B">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E92551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Что такое  проезжая часть дороги?</w:t>
            </w:r>
          </w:p>
        </w:tc>
        <w:tc>
          <w:tcPr>
            <w:tcW w:w="992" w:type="dxa"/>
            <w:tcBorders>
              <w:top w:val="single" w:color="000000" w:sz="4" w:space="0"/>
              <w:left w:val="single" w:color="000000" w:sz="4" w:space="0"/>
              <w:bottom w:val="single" w:color="000000" w:sz="4" w:space="0"/>
              <w:right w:val="single" w:color="000000" w:sz="4" w:space="0"/>
            </w:tcBorders>
          </w:tcPr>
          <w:p w14:paraId="1EF4C084">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240519FF">
            <w:pPr>
              <w:spacing w:after="0" w:line="240" w:lineRule="auto"/>
              <w:rPr>
                <w:rFonts w:ascii="Times New Roman" w:hAnsi="Times New Roman" w:eastAsia="Calibri" w:cs="Times New Roman"/>
                <w:sz w:val="24"/>
                <w:szCs w:val="24"/>
                <w:lang w:eastAsia="zh-CN"/>
              </w:rPr>
            </w:pPr>
          </w:p>
        </w:tc>
      </w:tr>
      <w:tr w14:paraId="631A4341">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CEC095B">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0D60AD0F">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перехода дороги.</w:t>
            </w:r>
          </w:p>
        </w:tc>
        <w:tc>
          <w:tcPr>
            <w:tcW w:w="992" w:type="dxa"/>
            <w:tcBorders>
              <w:top w:val="single" w:color="000000" w:sz="4" w:space="0"/>
              <w:left w:val="single" w:color="000000" w:sz="4" w:space="0"/>
              <w:bottom w:val="single" w:color="000000" w:sz="4" w:space="0"/>
              <w:right w:val="single" w:color="000000" w:sz="4" w:space="0"/>
            </w:tcBorders>
          </w:tcPr>
          <w:p w14:paraId="66A12A7B">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18ADE3C8">
            <w:pPr>
              <w:spacing w:after="0" w:line="240" w:lineRule="auto"/>
              <w:rPr>
                <w:rFonts w:ascii="Times New Roman" w:hAnsi="Times New Roman" w:eastAsia="Calibri" w:cs="Times New Roman"/>
                <w:sz w:val="24"/>
                <w:szCs w:val="24"/>
                <w:lang w:eastAsia="zh-CN"/>
              </w:rPr>
            </w:pPr>
          </w:p>
        </w:tc>
      </w:tr>
      <w:tr w14:paraId="2E1A685A">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A0CBEAF">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4B344F7">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улицы при одностороннем движении.</w:t>
            </w:r>
          </w:p>
        </w:tc>
        <w:tc>
          <w:tcPr>
            <w:tcW w:w="992" w:type="dxa"/>
            <w:tcBorders>
              <w:top w:val="single" w:color="000000" w:sz="4" w:space="0"/>
              <w:left w:val="single" w:color="000000" w:sz="4" w:space="0"/>
              <w:bottom w:val="single" w:color="000000" w:sz="4" w:space="0"/>
              <w:right w:val="single" w:color="000000" w:sz="4" w:space="0"/>
            </w:tcBorders>
          </w:tcPr>
          <w:p w14:paraId="118F6588">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0FCF914A">
            <w:pPr>
              <w:spacing w:after="0" w:line="240" w:lineRule="auto"/>
              <w:rPr>
                <w:rFonts w:ascii="Times New Roman" w:hAnsi="Times New Roman" w:eastAsia="Calibri" w:cs="Times New Roman"/>
                <w:sz w:val="24"/>
                <w:szCs w:val="24"/>
                <w:lang w:eastAsia="zh-CN"/>
              </w:rPr>
            </w:pPr>
          </w:p>
        </w:tc>
      </w:tr>
      <w:tr w14:paraId="74F0725D">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7B8310C7">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33B9841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улицы при двустороннем движении.</w:t>
            </w:r>
          </w:p>
        </w:tc>
        <w:tc>
          <w:tcPr>
            <w:tcW w:w="992" w:type="dxa"/>
            <w:tcBorders>
              <w:top w:val="single" w:color="000000" w:sz="4" w:space="0"/>
              <w:left w:val="single" w:color="000000" w:sz="4" w:space="0"/>
              <w:bottom w:val="single" w:color="000000" w:sz="4" w:space="0"/>
              <w:right w:val="single" w:color="000000" w:sz="4" w:space="0"/>
            </w:tcBorders>
          </w:tcPr>
          <w:p w14:paraId="5C14BFBF">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EA6E87D">
            <w:pPr>
              <w:spacing w:after="0" w:line="240" w:lineRule="auto"/>
              <w:rPr>
                <w:rFonts w:ascii="Times New Roman" w:hAnsi="Times New Roman" w:eastAsia="Calibri" w:cs="Times New Roman"/>
                <w:sz w:val="24"/>
                <w:szCs w:val="24"/>
                <w:lang w:eastAsia="zh-CN"/>
              </w:rPr>
            </w:pPr>
          </w:p>
        </w:tc>
      </w:tr>
      <w:tr w14:paraId="715644F3">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E6AE5F9">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77BDB28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Пешеходный переход.</w:t>
            </w:r>
          </w:p>
        </w:tc>
        <w:tc>
          <w:tcPr>
            <w:tcW w:w="992" w:type="dxa"/>
            <w:tcBorders>
              <w:top w:val="single" w:color="000000" w:sz="4" w:space="0"/>
              <w:left w:val="single" w:color="000000" w:sz="4" w:space="0"/>
              <w:bottom w:val="single" w:color="000000" w:sz="4" w:space="0"/>
              <w:right w:val="single" w:color="000000" w:sz="4" w:space="0"/>
            </w:tcBorders>
          </w:tcPr>
          <w:p w14:paraId="09D61F4E">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083AEBE1">
            <w:pPr>
              <w:spacing w:after="0" w:line="240" w:lineRule="auto"/>
              <w:rPr>
                <w:rFonts w:ascii="Times New Roman" w:hAnsi="Times New Roman" w:eastAsia="Calibri" w:cs="Times New Roman"/>
                <w:sz w:val="24"/>
                <w:szCs w:val="24"/>
                <w:lang w:eastAsia="zh-CN"/>
              </w:rPr>
            </w:pPr>
          </w:p>
        </w:tc>
      </w:tr>
      <w:tr w14:paraId="6242BE54">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371667B6">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1CA7A4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на остановках.</w:t>
            </w:r>
          </w:p>
        </w:tc>
        <w:tc>
          <w:tcPr>
            <w:tcW w:w="992" w:type="dxa"/>
            <w:tcBorders>
              <w:top w:val="single" w:color="000000" w:sz="4" w:space="0"/>
              <w:left w:val="single" w:color="000000" w:sz="4" w:space="0"/>
              <w:bottom w:val="single" w:color="000000" w:sz="4" w:space="0"/>
              <w:right w:val="single" w:color="000000" w:sz="4" w:space="0"/>
            </w:tcBorders>
          </w:tcPr>
          <w:p w14:paraId="38CFA701">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7058C7E9">
            <w:pPr>
              <w:spacing w:after="0" w:line="240" w:lineRule="auto"/>
              <w:rPr>
                <w:rFonts w:ascii="Times New Roman" w:hAnsi="Times New Roman" w:eastAsia="Calibri" w:cs="Times New Roman"/>
                <w:sz w:val="24"/>
                <w:szCs w:val="24"/>
                <w:lang w:eastAsia="zh-CN"/>
              </w:rPr>
            </w:pPr>
          </w:p>
        </w:tc>
      </w:tr>
      <w:tr w14:paraId="2455ECDF">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9DB9B07">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E59BF8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в общественном транспорте</w:t>
            </w:r>
          </w:p>
        </w:tc>
        <w:tc>
          <w:tcPr>
            <w:tcW w:w="992" w:type="dxa"/>
            <w:tcBorders>
              <w:top w:val="single" w:color="000000" w:sz="4" w:space="0"/>
              <w:left w:val="single" w:color="000000" w:sz="4" w:space="0"/>
              <w:bottom w:val="single" w:color="000000" w:sz="4" w:space="0"/>
              <w:right w:val="single" w:color="000000" w:sz="4" w:space="0"/>
            </w:tcBorders>
          </w:tcPr>
          <w:p w14:paraId="554393A3">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71C4270A">
            <w:pPr>
              <w:spacing w:after="0" w:line="240" w:lineRule="auto"/>
              <w:rPr>
                <w:rFonts w:ascii="Times New Roman" w:hAnsi="Times New Roman" w:eastAsia="Calibri" w:cs="Times New Roman"/>
                <w:sz w:val="24"/>
                <w:szCs w:val="24"/>
                <w:lang w:eastAsia="zh-CN"/>
              </w:rPr>
            </w:pPr>
          </w:p>
        </w:tc>
      </w:tr>
      <w:tr w14:paraId="33F16609">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21CE700">
            <w:pPr>
              <w:spacing w:after="0" w:line="240" w:lineRule="auto"/>
              <w:contextualSpacing/>
              <w:jc w:val="both"/>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4053E413">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Дорожные знаки.</w:t>
            </w:r>
          </w:p>
        </w:tc>
        <w:tc>
          <w:tcPr>
            <w:tcW w:w="992" w:type="dxa"/>
            <w:tcBorders>
              <w:top w:val="single" w:color="000000" w:sz="4" w:space="0"/>
              <w:left w:val="single" w:color="000000" w:sz="4" w:space="0"/>
              <w:bottom w:val="single" w:color="000000" w:sz="4" w:space="0"/>
              <w:right w:val="single" w:color="000000" w:sz="4" w:space="0"/>
            </w:tcBorders>
          </w:tcPr>
          <w:p w14:paraId="58DF715B">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4</w:t>
            </w:r>
          </w:p>
        </w:tc>
        <w:tc>
          <w:tcPr>
            <w:tcW w:w="3642" w:type="dxa"/>
            <w:tcBorders>
              <w:top w:val="single" w:color="000000" w:sz="4" w:space="0"/>
              <w:left w:val="single" w:color="000000" w:sz="4" w:space="0"/>
              <w:bottom w:val="single" w:color="000000" w:sz="4" w:space="0"/>
              <w:right w:val="single" w:color="000000" w:sz="4" w:space="0"/>
            </w:tcBorders>
          </w:tcPr>
          <w:p w14:paraId="1F5C1B57">
            <w:pPr>
              <w:spacing w:after="0" w:line="240" w:lineRule="auto"/>
              <w:contextualSpacing/>
              <w:jc w:val="center"/>
              <w:rPr>
                <w:rFonts w:ascii="Times New Roman" w:hAnsi="Times New Roman" w:eastAsia="Calibri" w:cs="Times New Roman"/>
                <w:sz w:val="24"/>
                <w:szCs w:val="24"/>
                <w:lang w:eastAsia="zh-CN"/>
              </w:rPr>
            </w:pPr>
          </w:p>
        </w:tc>
      </w:tr>
      <w:tr w14:paraId="647DC4C8">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DFF5C80">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A081BB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w:t>
            </w:r>
          </w:p>
        </w:tc>
        <w:tc>
          <w:tcPr>
            <w:tcW w:w="992" w:type="dxa"/>
            <w:tcBorders>
              <w:top w:val="single" w:color="000000" w:sz="4" w:space="0"/>
              <w:left w:val="single" w:color="000000" w:sz="4" w:space="0"/>
              <w:bottom w:val="single" w:color="000000" w:sz="4" w:space="0"/>
              <w:right w:val="single" w:color="000000" w:sz="4" w:space="0"/>
            </w:tcBorders>
          </w:tcPr>
          <w:p w14:paraId="3FDA9A94">
            <w:pPr>
              <w:spacing w:after="0" w:line="240" w:lineRule="auto"/>
              <w:contextualSpacing/>
              <w:jc w:val="center"/>
              <w:rPr>
                <w:rFonts w:ascii="Times New Roman" w:hAnsi="Times New Roman" w:eastAsia="Calibri" w:cs="Times New Roman"/>
                <w:sz w:val="24"/>
                <w:szCs w:val="24"/>
                <w:lang w:eastAsia="zh-CN"/>
              </w:rPr>
            </w:pPr>
          </w:p>
        </w:tc>
        <w:tc>
          <w:tcPr>
            <w:tcW w:w="3642" w:type="dxa"/>
            <w:vMerge w:val="restart"/>
            <w:tcBorders>
              <w:top w:val="single" w:color="000000" w:sz="4" w:space="0"/>
              <w:left w:val="single" w:color="000000" w:sz="4" w:space="0"/>
              <w:bottom w:val="single" w:color="000000" w:sz="4" w:space="0"/>
              <w:right w:val="single" w:color="000000" w:sz="4" w:space="0"/>
            </w:tcBorders>
          </w:tcPr>
          <w:p w14:paraId="0646320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29113DAC">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2F6DBD62">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1168198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 для пешеходов.</w:t>
            </w:r>
          </w:p>
        </w:tc>
        <w:tc>
          <w:tcPr>
            <w:tcW w:w="992" w:type="dxa"/>
            <w:tcBorders>
              <w:top w:val="single" w:color="000000" w:sz="4" w:space="0"/>
              <w:left w:val="single" w:color="000000" w:sz="4" w:space="0"/>
              <w:bottom w:val="single" w:color="000000" w:sz="4" w:space="0"/>
              <w:right w:val="single" w:color="000000" w:sz="4" w:space="0"/>
            </w:tcBorders>
          </w:tcPr>
          <w:p w14:paraId="6D9698C8">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552C7EA3">
            <w:pPr>
              <w:spacing w:after="0" w:line="240" w:lineRule="auto"/>
              <w:rPr>
                <w:rFonts w:ascii="Times New Roman" w:hAnsi="Times New Roman" w:eastAsia="Calibri" w:cs="Times New Roman"/>
                <w:sz w:val="24"/>
                <w:szCs w:val="24"/>
                <w:lang w:eastAsia="zh-CN"/>
              </w:rPr>
            </w:pPr>
          </w:p>
        </w:tc>
      </w:tr>
      <w:tr w14:paraId="777CEEDB">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41EBF0E0">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6F5A95A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 для водителей.</w:t>
            </w:r>
          </w:p>
        </w:tc>
        <w:tc>
          <w:tcPr>
            <w:tcW w:w="992" w:type="dxa"/>
            <w:tcBorders>
              <w:top w:val="single" w:color="000000" w:sz="4" w:space="0"/>
              <w:left w:val="single" w:color="000000" w:sz="4" w:space="0"/>
              <w:bottom w:val="single" w:color="000000" w:sz="4" w:space="0"/>
              <w:right w:val="single" w:color="000000" w:sz="4" w:space="0"/>
            </w:tcBorders>
          </w:tcPr>
          <w:p w14:paraId="52767249">
            <w:pPr>
              <w:spacing w:after="0" w:line="240" w:lineRule="auto"/>
              <w:contextualSpacing/>
              <w:jc w:val="center"/>
              <w:rPr>
                <w:rFonts w:ascii="Times New Roman" w:hAnsi="Times New Roman" w:eastAsia="Calibri" w:cs="Times New Roman"/>
                <w:sz w:val="24"/>
                <w:szCs w:val="24"/>
                <w:lang w:eastAsia="zh-CN"/>
              </w:rPr>
            </w:pPr>
          </w:p>
        </w:tc>
        <w:tc>
          <w:tcPr>
            <w:tcW w:w="3642" w:type="dxa"/>
            <w:vMerge w:val="continue"/>
            <w:tcBorders>
              <w:top w:val="single" w:color="000000" w:sz="4" w:space="0"/>
              <w:left w:val="single" w:color="000000" w:sz="4" w:space="0"/>
              <w:bottom w:val="single" w:color="000000" w:sz="4" w:space="0"/>
              <w:right w:val="single" w:color="000000" w:sz="4" w:space="0"/>
            </w:tcBorders>
            <w:vAlign w:val="center"/>
          </w:tcPr>
          <w:p w14:paraId="1294364B">
            <w:pPr>
              <w:spacing w:after="0" w:line="240" w:lineRule="auto"/>
              <w:rPr>
                <w:rFonts w:ascii="Times New Roman" w:hAnsi="Times New Roman" w:eastAsia="Calibri" w:cs="Times New Roman"/>
                <w:sz w:val="24"/>
                <w:szCs w:val="24"/>
                <w:lang w:eastAsia="zh-CN"/>
              </w:rPr>
            </w:pPr>
          </w:p>
        </w:tc>
      </w:tr>
      <w:tr w14:paraId="0202B017">
        <w:tblPrEx>
          <w:tblCellMar>
            <w:top w:w="0" w:type="dxa"/>
            <w:left w:w="108" w:type="dxa"/>
            <w:bottom w:w="0" w:type="dxa"/>
            <w:right w:w="108" w:type="dxa"/>
          </w:tblCellMar>
        </w:tblPrEx>
        <w:tc>
          <w:tcPr>
            <w:tcW w:w="676" w:type="dxa"/>
            <w:tcBorders>
              <w:top w:val="single" w:color="000000" w:sz="4" w:space="0"/>
              <w:left w:val="single" w:color="000000" w:sz="4" w:space="0"/>
              <w:bottom w:val="single" w:color="000000" w:sz="4" w:space="0"/>
              <w:right w:val="single" w:color="000000" w:sz="4" w:space="0"/>
            </w:tcBorders>
          </w:tcPr>
          <w:p w14:paraId="629D08DC">
            <w:pPr>
              <w:numPr>
                <w:ilvl w:val="0"/>
                <w:numId w:val="2"/>
              </w:numPr>
              <w:spacing w:after="0" w:line="240" w:lineRule="auto"/>
              <w:contextualSpacing/>
              <w:jc w:val="center"/>
              <w:rPr>
                <w:rFonts w:ascii="Times New Roman" w:hAnsi="Times New Roman" w:eastAsia="Calibri" w:cs="Times New Roman"/>
                <w:sz w:val="24"/>
                <w:szCs w:val="24"/>
                <w:lang w:eastAsia="zh-CN"/>
              </w:rPr>
            </w:pPr>
          </w:p>
        </w:tc>
        <w:tc>
          <w:tcPr>
            <w:tcW w:w="4430" w:type="dxa"/>
            <w:tcBorders>
              <w:top w:val="single" w:color="000000" w:sz="4" w:space="0"/>
              <w:left w:val="single" w:color="000000" w:sz="4" w:space="0"/>
              <w:bottom w:val="single" w:color="000000" w:sz="4" w:space="0"/>
              <w:right w:val="single" w:color="000000" w:sz="4" w:space="0"/>
            </w:tcBorders>
          </w:tcPr>
          <w:p w14:paraId="2FBFD5B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дорожные знать каждому положено»</w:t>
            </w:r>
          </w:p>
        </w:tc>
        <w:tc>
          <w:tcPr>
            <w:tcW w:w="992" w:type="dxa"/>
            <w:tcBorders>
              <w:top w:val="single" w:color="000000" w:sz="4" w:space="0"/>
              <w:left w:val="single" w:color="000000" w:sz="4" w:space="0"/>
              <w:bottom w:val="single" w:color="000000" w:sz="4" w:space="0"/>
              <w:right w:val="single" w:color="000000" w:sz="4" w:space="0"/>
            </w:tcBorders>
          </w:tcPr>
          <w:p w14:paraId="670EBDFE">
            <w:pPr>
              <w:spacing w:after="0" w:line="240" w:lineRule="auto"/>
              <w:contextualSpacing/>
              <w:jc w:val="center"/>
              <w:rPr>
                <w:rFonts w:ascii="Times New Roman" w:hAnsi="Times New Roman" w:eastAsia="Calibri" w:cs="Times New Roman"/>
                <w:sz w:val="24"/>
                <w:szCs w:val="24"/>
                <w:lang w:eastAsia="zh-CN"/>
              </w:rPr>
            </w:pPr>
          </w:p>
        </w:tc>
        <w:tc>
          <w:tcPr>
            <w:tcW w:w="3642" w:type="dxa"/>
            <w:tcBorders>
              <w:top w:val="single" w:color="000000" w:sz="4" w:space="0"/>
              <w:left w:val="single" w:color="000000" w:sz="4" w:space="0"/>
              <w:bottom w:val="single" w:color="000000" w:sz="4" w:space="0"/>
              <w:right w:val="single" w:color="000000" w:sz="4" w:space="0"/>
            </w:tcBorders>
          </w:tcPr>
          <w:p w14:paraId="7921EA27">
            <w:pPr>
              <w:spacing w:after="0" w:line="240" w:lineRule="auto"/>
              <w:contextualSpacing/>
              <w:jc w:val="both"/>
              <w:rPr>
                <w:rFonts w:hint="default" w:ascii="Times New Roman" w:hAnsi="Times New Roman" w:eastAsia="Calibri" w:cs="Times New Roman"/>
                <w:sz w:val="24"/>
                <w:szCs w:val="24"/>
                <w:lang w:val="ru-RU" w:eastAsia="zh-CN"/>
              </w:rPr>
            </w:pPr>
            <w:r>
              <w:rPr>
                <w:rFonts w:ascii="Times New Roman" w:hAnsi="Times New Roman" w:eastAsia="Calibri" w:cs="Times New Roman"/>
                <w:sz w:val="24"/>
                <w:szCs w:val="24"/>
                <w:lang w:val="ru-RU" w:eastAsia="zh-CN"/>
              </w:rPr>
              <w:t>Игрово</w:t>
            </w:r>
            <w:r>
              <w:rPr>
                <w:rFonts w:hint="default" w:ascii="Times New Roman" w:hAnsi="Times New Roman" w:eastAsia="Calibri" w:cs="Times New Roman"/>
                <w:sz w:val="24"/>
                <w:szCs w:val="24"/>
                <w:lang w:val="ru-RU" w:eastAsia="zh-CN"/>
              </w:rPr>
              <w:t>-развлекательное мероприятие</w:t>
            </w:r>
          </w:p>
        </w:tc>
      </w:tr>
    </w:tbl>
    <w:p w14:paraId="030CCA01">
      <w:pPr>
        <w:spacing w:after="127" w:line="240" w:lineRule="auto"/>
        <w:jc w:val="both"/>
        <w:rPr>
          <w:rFonts w:ascii="Times New Roman" w:hAnsi="Times New Roman" w:cs="Times New Roman"/>
          <w:b/>
          <w:bCs/>
          <w:sz w:val="24"/>
          <w:szCs w:val="24"/>
          <w:shd w:val="clear" w:color="auto" w:fill="FFFFFF"/>
          <w:lang w:eastAsia="zh-CN"/>
        </w:rPr>
      </w:pPr>
      <w:r>
        <w:rPr>
          <w:rFonts w:ascii="Times New Roman" w:hAnsi="Times New Roman" w:cs="Times New Roman"/>
          <w:b/>
          <w:bCs/>
          <w:sz w:val="24"/>
          <w:szCs w:val="24"/>
          <w:shd w:val="clear" w:color="auto" w:fill="FFFFFF"/>
          <w:lang w:eastAsia="zh-CN"/>
        </w:rPr>
        <w:t>Учащиеся 1-х классов должны знать:</w:t>
      </w:r>
    </w:p>
    <w:p w14:paraId="7F40BCC1">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опасные места вокруг школы, дома, в микрорайоне, на улицах и дорогах;</w:t>
      </w:r>
    </w:p>
    <w:p w14:paraId="13AB83E9">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безопасные участки улиц и дорог в микрорайоне;</w:t>
      </w:r>
    </w:p>
    <w:p w14:paraId="31B80E37">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типичные ошибки поведения в дорожной среде, приводящие к несчастным случаям и авариям;</w:t>
      </w:r>
    </w:p>
    <w:p w14:paraId="0BC7F43E">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опасности, связанные с погодными условиями и освещением;</w:t>
      </w:r>
    </w:p>
    <w:p w14:paraId="5C8C698F">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места, где можно и нельзя играть, кататься на велосипеде, роликовых коньках, самокатных средствах, санках;</w:t>
      </w:r>
    </w:p>
    <w:p w14:paraId="63FF1FC9">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название и назначение дорожных знаков для пешеходов и некоторых знаков для водителей;</w:t>
      </w:r>
    </w:p>
    <w:p w14:paraId="535F0499">
      <w:pPr>
        <w:spacing w:after="127" w:line="240" w:lineRule="auto"/>
        <w:jc w:val="both"/>
        <w:rPr>
          <w:rFonts w:ascii="Times New Roman" w:hAnsi="Times New Roman" w:cs="Times New Roman"/>
          <w:b/>
          <w:bCs/>
          <w:sz w:val="24"/>
          <w:szCs w:val="24"/>
          <w:shd w:val="clear" w:color="auto" w:fill="FFFFFF"/>
          <w:lang w:eastAsia="zh-CN"/>
        </w:rPr>
      </w:pPr>
      <w:r>
        <w:rPr>
          <w:rFonts w:ascii="Times New Roman" w:hAnsi="Times New Roman" w:cs="Times New Roman"/>
          <w:b/>
          <w:bCs/>
          <w:sz w:val="24"/>
          <w:szCs w:val="24"/>
          <w:shd w:val="clear" w:color="auto" w:fill="FFFFFF"/>
          <w:lang w:eastAsia="zh-CN"/>
        </w:rPr>
        <w:t>Учащиеся 1-го класса должны уметь:</w:t>
      </w:r>
    </w:p>
    <w:p w14:paraId="16D8EA2F">
      <w:pPr>
        <w:numPr>
          <w:ilvl w:val="0"/>
          <w:numId w:val="3"/>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переходить улицы и проезжую часть дороги по сигналам светофора и пешеходным переходам, а также проезжую часть дороги (вне зоны видимости пешеходов);</w:t>
      </w:r>
    </w:p>
    <w:p w14:paraId="1C979147">
      <w:pPr>
        <w:numPr>
          <w:ilvl w:val="0"/>
          <w:numId w:val="3"/>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правильно вести себя во дворах, жилых зонах, на тротуаре, при движении группой, в транспорте, при езде на велосипеде.</w:t>
      </w:r>
    </w:p>
    <w:p w14:paraId="7384C6DD">
      <w:pPr>
        <w:spacing w:after="0" w:line="240" w:lineRule="auto"/>
        <w:ind w:firstLine="3482" w:firstLineChars="1450"/>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val="ru-RU" w:eastAsia="zh-CN"/>
        </w:rPr>
        <w:t>Т</w:t>
      </w:r>
      <w:r>
        <w:rPr>
          <w:rFonts w:ascii="Times New Roman" w:hAnsi="Times New Roman" w:eastAsia="Calibri" w:cs="Times New Roman"/>
          <w:b/>
          <w:sz w:val="24"/>
          <w:szCs w:val="24"/>
          <w:lang w:eastAsia="zh-CN"/>
        </w:rPr>
        <w:t>ематическое планирование 2 класс</w:t>
      </w:r>
    </w:p>
    <w:tbl>
      <w:tblPr>
        <w:tblStyle w:val="12"/>
        <w:tblW w:w="9444" w:type="dxa"/>
        <w:tblInd w:w="137" w:type="dxa"/>
        <w:tblLayout w:type="fixed"/>
        <w:tblCellMar>
          <w:top w:w="0" w:type="dxa"/>
          <w:left w:w="108" w:type="dxa"/>
          <w:bottom w:w="0" w:type="dxa"/>
          <w:right w:w="108" w:type="dxa"/>
        </w:tblCellMar>
      </w:tblPr>
      <w:tblGrid>
        <w:gridCol w:w="711"/>
        <w:gridCol w:w="3683"/>
        <w:gridCol w:w="1273"/>
        <w:gridCol w:w="3777"/>
      </w:tblGrid>
      <w:tr w14:paraId="761A3262">
        <w:trPr>
          <w:trHeight w:val="312" w:hRule="atLeast"/>
        </w:trPr>
        <w:tc>
          <w:tcPr>
            <w:tcW w:w="711" w:type="dxa"/>
            <w:vMerge w:val="restart"/>
            <w:tcBorders>
              <w:top w:val="single" w:color="000000" w:sz="4" w:space="0"/>
              <w:left w:val="single" w:color="000000" w:sz="4" w:space="0"/>
              <w:bottom w:val="single" w:color="000000" w:sz="4" w:space="0"/>
              <w:right w:val="single" w:color="000000" w:sz="4" w:space="0"/>
            </w:tcBorders>
          </w:tcPr>
          <w:p w14:paraId="2534A0E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w:t>
            </w:r>
            <w:r>
              <w:rPr>
                <w:rFonts w:ascii="Times New Roman" w:hAnsi="Times New Roman" w:cs="Times New Roman"/>
                <w:sz w:val="24"/>
                <w:szCs w:val="24"/>
                <w:lang w:eastAsia="zh-CN"/>
              </w:rPr>
              <w:t xml:space="preserve"> </w:t>
            </w:r>
            <w:r>
              <w:rPr>
                <w:rFonts w:ascii="Times New Roman" w:hAnsi="Times New Roman" w:eastAsia="Calibri" w:cs="Times New Roman"/>
                <w:sz w:val="24"/>
                <w:szCs w:val="24"/>
                <w:lang w:eastAsia="zh-CN"/>
              </w:rPr>
              <w:t>п.п.</w:t>
            </w:r>
          </w:p>
        </w:tc>
        <w:tc>
          <w:tcPr>
            <w:tcW w:w="3683" w:type="dxa"/>
            <w:vMerge w:val="restart"/>
            <w:tcBorders>
              <w:top w:val="single" w:color="000000" w:sz="4" w:space="0"/>
              <w:left w:val="single" w:color="000000" w:sz="4" w:space="0"/>
              <w:bottom w:val="single" w:color="000000" w:sz="4" w:space="0"/>
              <w:right w:val="single" w:color="000000" w:sz="4" w:space="0"/>
            </w:tcBorders>
          </w:tcPr>
          <w:p w14:paraId="1A45BAB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Содержание</w:t>
            </w:r>
          </w:p>
          <w:p w14:paraId="61977C3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(разделы, темы)</w:t>
            </w:r>
          </w:p>
        </w:tc>
        <w:tc>
          <w:tcPr>
            <w:tcW w:w="1273" w:type="dxa"/>
            <w:vMerge w:val="restart"/>
            <w:tcBorders>
              <w:top w:val="single" w:color="000000" w:sz="4" w:space="0"/>
              <w:left w:val="single" w:color="000000" w:sz="4" w:space="0"/>
              <w:bottom w:val="single" w:color="000000" w:sz="4" w:space="0"/>
              <w:right w:val="single" w:color="000000" w:sz="4" w:space="0"/>
            </w:tcBorders>
          </w:tcPr>
          <w:p w14:paraId="01D60FF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Количество часов</w:t>
            </w:r>
          </w:p>
        </w:tc>
        <w:tc>
          <w:tcPr>
            <w:tcW w:w="3777" w:type="dxa"/>
            <w:vMerge w:val="restart"/>
            <w:tcBorders>
              <w:top w:val="single" w:color="000000" w:sz="4" w:space="0"/>
              <w:left w:val="single" w:color="000000" w:sz="4" w:space="0"/>
              <w:bottom w:val="single" w:color="000000" w:sz="4" w:space="0"/>
              <w:right w:val="single" w:color="000000" w:sz="4" w:space="0"/>
            </w:tcBorders>
          </w:tcPr>
          <w:p w14:paraId="61198E4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формы</w:t>
            </w:r>
          </w:p>
        </w:tc>
      </w:tr>
      <w:tr w14:paraId="37A63BDD">
        <w:tblPrEx>
          <w:tblCellMar>
            <w:top w:w="0" w:type="dxa"/>
            <w:left w:w="108" w:type="dxa"/>
            <w:bottom w:w="0" w:type="dxa"/>
            <w:right w:w="108" w:type="dxa"/>
          </w:tblCellMar>
        </w:tblPrEx>
        <w:trPr>
          <w:trHeight w:val="312" w:hRule="atLeast"/>
        </w:trPr>
        <w:tc>
          <w:tcPr>
            <w:tcW w:w="711" w:type="dxa"/>
            <w:vMerge w:val="continue"/>
            <w:tcBorders>
              <w:top w:val="single" w:color="000000" w:sz="4" w:space="0"/>
              <w:left w:val="single" w:color="000000" w:sz="4" w:space="0"/>
              <w:bottom w:val="single" w:color="000000" w:sz="4" w:space="0"/>
              <w:right w:val="single" w:color="000000" w:sz="4" w:space="0"/>
            </w:tcBorders>
            <w:vAlign w:val="center"/>
          </w:tcPr>
          <w:p w14:paraId="4621E2AB">
            <w:pPr>
              <w:spacing w:after="0" w:line="240" w:lineRule="auto"/>
              <w:rPr>
                <w:rFonts w:ascii="Times New Roman" w:hAnsi="Times New Roman" w:eastAsia="Calibri" w:cs="Times New Roman"/>
                <w:sz w:val="24"/>
                <w:szCs w:val="24"/>
                <w:lang w:eastAsia="zh-CN"/>
              </w:rPr>
            </w:pPr>
          </w:p>
        </w:tc>
        <w:tc>
          <w:tcPr>
            <w:tcW w:w="3683" w:type="dxa"/>
            <w:vMerge w:val="continue"/>
            <w:tcBorders>
              <w:top w:val="single" w:color="000000" w:sz="4" w:space="0"/>
              <w:left w:val="single" w:color="000000" w:sz="4" w:space="0"/>
              <w:bottom w:val="single" w:color="000000" w:sz="4" w:space="0"/>
              <w:right w:val="single" w:color="000000" w:sz="4" w:space="0"/>
            </w:tcBorders>
            <w:vAlign w:val="center"/>
          </w:tcPr>
          <w:p w14:paraId="70D3F1CA">
            <w:pPr>
              <w:spacing w:after="0" w:line="240" w:lineRule="auto"/>
              <w:rPr>
                <w:rFonts w:ascii="Times New Roman" w:hAnsi="Times New Roman" w:eastAsia="Calibri" w:cs="Times New Roman"/>
                <w:sz w:val="24"/>
                <w:szCs w:val="24"/>
                <w:lang w:eastAsia="zh-CN"/>
              </w:rPr>
            </w:pPr>
          </w:p>
        </w:tc>
        <w:tc>
          <w:tcPr>
            <w:tcW w:w="1273" w:type="dxa"/>
            <w:vMerge w:val="continue"/>
            <w:tcBorders>
              <w:top w:val="single" w:color="000000" w:sz="4" w:space="0"/>
              <w:left w:val="single" w:color="000000" w:sz="4" w:space="0"/>
              <w:bottom w:val="single" w:color="000000" w:sz="4" w:space="0"/>
              <w:right w:val="single" w:color="000000" w:sz="4" w:space="0"/>
            </w:tcBorders>
            <w:vAlign w:val="center"/>
          </w:tcPr>
          <w:p w14:paraId="122F2835">
            <w:pPr>
              <w:spacing w:after="0" w:line="240" w:lineRule="auto"/>
              <w:rPr>
                <w:rFonts w:ascii="Times New Roman" w:hAnsi="Times New Roman" w:eastAsia="Calibri" w:cs="Times New Roman"/>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7239AA76">
            <w:pPr>
              <w:spacing w:after="0" w:line="240" w:lineRule="auto"/>
              <w:rPr>
                <w:rFonts w:ascii="Times New Roman" w:hAnsi="Times New Roman" w:eastAsia="Calibri" w:cs="Times New Roman"/>
                <w:sz w:val="24"/>
                <w:szCs w:val="24"/>
                <w:lang w:eastAsia="zh-CN"/>
              </w:rPr>
            </w:pPr>
          </w:p>
        </w:tc>
      </w:tr>
      <w:tr w14:paraId="0CA4DBD3">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7956024">
            <w:pPr>
              <w:spacing w:after="0" w:line="240" w:lineRule="auto"/>
              <w:contextualSpacing/>
              <w:jc w:val="both"/>
              <w:rPr>
                <w:rFonts w:ascii="Times New Roman" w:hAnsi="Times New Roman" w:eastAsia="Calibri" w:cs="Times New Roman"/>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256A67F0">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Дорожная грамота.</w:t>
            </w:r>
          </w:p>
        </w:tc>
        <w:tc>
          <w:tcPr>
            <w:tcW w:w="1273" w:type="dxa"/>
            <w:tcBorders>
              <w:top w:val="single" w:color="000000" w:sz="4" w:space="0"/>
              <w:left w:val="single" w:color="000000" w:sz="4" w:space="0"/>
              <w:bottom w:val="single" w:color="000000" w:sz="4" w:space="0"/>
              <w:right w:val="single" w:color="000000" w:sz="4" w:space="0"/>
            </w:tcBorders>
          </w:tcPr>
          <w:p w14:paraId="184951A4">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777" w:type="dxa"/>
            <w:tcBorders>
              <w:top w:val="single" w:color="000000" w:sz="4" w:space="0"/>
              <w:left w:val="single" w:color="000000" w:sz="4" w:space="0"/>
              <w:bottom w:val="single" w:color="000000" w:sz="4" w:space="0"/>
              <w:right w:val="single" w:color="000000" w:sz="4" w:space="0"/>
            </w:tcBorders>
          </w:tcPr>
          <w:p w14:paraId="762E47F8">
            <w:pPr>
              <w:spacing w:after="0" w:line="240" w:lineRule="auto"/>
              <w:contextualSpacing/>
              <w:jc w:val="center"/>
              <w:rPr>
                <w:rFonts w:ascii="Times New Roman" w:hAnsi="Times New Roman" w:eastAsia="Calibri" w:cs="Times New Roman"/>
                <w:sz w:val="24"/>
                <w:szCs w:val="24"/>
                <w:lang w:eastAsia="zh-CN"/>
              </w:rPr>
            </w:pPr>
          </w:p>
        </w:tc>
      </w:tr>
      <w:tr w14:paraId="645756FB">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60C5F5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w:t>
            </w:r>
          </w:p>
        </w:tc>
        <w:tc>
          <w:tcPr>
            <w:tcW w:w="3683" w:type="dxa"/>
            <w:tcBorders>
              <w:top w:val="single" w:color="000000" w:sz="4" w:space="0"/>
              <w:left w:val="single" w:color="000000" w:sz="4" w:space="0"/>
              <w:bottom w:val="single" w:color="000000" w:sz="4" w:space="0"/>
              <w:right w:val="single" w:color="000000" w:sz="4" w:space="0"/>
            </w:tcBorders>
          </w:tcPr>
          <w:p w14:paraId="2DA00BE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Это должны знать все.</w:t>
            </w:r>
          </w:p>
        </w:tc>
        <w:tc>
          <w:tcPr>
            <w:tcW w:w="1273" w:type="dxa"/>
            <w:tcBorders>
              <w:top w:val="single" w:color="000000" w:sz="4" w:space="0"/>
              <w:left w:val="single" w:color="000000" w:sz="4" w:space="0"/>
              <w:bottom w:val="single" w:color="000000" w:sz="4" w:space="0"/>
              <w:right w:val="single" w:color="000000" w:sz="4" w:space="0"/>
            </w:tcBorders>
          </w:tcPr>
          <w:p w14:paraId="5DAEBA17">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0DB1ADD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71FB988D">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5972E1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w:t>
            </w:r>
          </w:p>
        </w:tc>
        <w:tc>
          <w:tcPr>
            <w:tcW w:w="3683" w:type="dxa"/>
            <w:tcBorders>
              <w:top w:val="single" w:color="000000" w:sz="4" w:space="0"/>
              <w:left w:val="single" w:color="000000" w:sz="4" w:space="0"/>
              <w:bottom w:val="single" w:color="000000" w:sz="4" w:space="0"/>
              <w:right w:val="single" w:color="000000" w:sz="4" w:space="0"/>
            </w:tcBorders>
          </w:tcPr>
          <w:p w14:paraId="2849C17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Улица полна неожиданностей.</w:t>
            </w:r>
          </w:p>
        </w:tc>
        <w:tc>
          <w:tcPr>
            <w:tcW w:w="1273" w:type="dxa"/>
            <w:tcBorders>
              <w:top w:val="single" w:color="000000" w:sz="4" w:space="0"/>
              <w:left w:val="single" w:color="000000" w:sz="4" w:space="0"/>
              <w:bottom w:val="single" w:color="000000" w:sz="4" w:space="0"/>
              <w:right w:val="single" w:color="000000" w:sz="4" w:space="0"/>
            </w:tcBorders>
          </w:tcPr>
          <w:p w14:paraId="31763604">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11FE3D3B">
            <w:pPr>
              <w:spacing w:after="0" w:line="240" w:lineRule="auto"/>
              <w:rPr>
                <w:rFonts w:ascii="Times New Roman" w:hAnsi="Times New Roman" w:eastAsia="Calibri" w:cs="Times New Roman"/>
                <w:sz w:val="24"/>
                <w:szCs w:val="24"/>
                <w:lang w:eastAsia="zh-CN"/>
              </w:rPr>
            </w:pPr>
          </w:p>
        </w:tc>
      </w:tr>
      <w:tr w14:paraId="7AB13DDD">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33FCDB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w:t>
            </w:r>
          </w:p>
        </w:tc>
        <w:tc>
          <w:tcPr>
            <w:tcW w:w="3683" w:type="dxa"/>
            <w:tcBorders>
              <w:top w:val="single" w:color="000000" w:sz="4" w:space="0"/>
              <w:left w:val="single" w:color="000000" w:sz="4" w:space="0"/>
              <w:bottom w:val="single" w:color="000000" w:sz="4" w:space="0"/>
              <w:right w:val="single" w:color="000000" w:sz="4" w:space="0"/>
            </w:tcBorders>
          </w:tcPr>
          <w:p w14:paraId="2D516E9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Как правильно определить безопасный путь.</w:t>
            </w:r>
          </w:p>
        </w:tc>
        <w:tc>
          <w:tcPr>
            <w:tcW w:w="1273" w:type="dxa"/>
            <w:tcBorders>
              <w:top w:val="single" w:color="000000" w:sz="4" w:space="0"/>
              <w:left w:val="single" w:color="000000" w:sz="4" w:space="0"/>
              <w:bottom w:val="single" w:color="000000" w:sz="4" w:space="0"/>
              <w:right w:val="single" w:color="000000" w:sz="4" w:space="0"/>
            </w:tcBorders>
          </w:tcPr>
          <w:p w14:paraId="10F53B83">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27E696BE">
            <w:pPr>
              <w:spacing w:after="0" w:line="240" w:lineRule="auto"/>
              <w:rPr>
                <w:rFonts w:ascii="Times New Roman" w:hAnsi="Times New Roman" w:eastAsia="Calibri" w:cs="Times New Roman"/>
                <w:sz w:val="24"/>
                <w:szCs w:val="24"/>
                <w:lang w:eastAsia="zh-CN"/>
              </w:rPr>
            </w:pPr>
          </w:p>
        </w:tc>
      </w:tr>
      <w:tr w14:paraId="77F50AAF">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5223C6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4</w:t>
            </w:r>
          </w:p>
        </w:tc>
        <w:tc>
          <w:tcPr>
            <w:tcW w:w="3683" w:type="dxa"/>
            <w:tcBorders>
              <w:top w:val="single" w:color="000000" w:sz="4" w:space="0"/>
              <w:left w:val="single" w:color="000000" w:sz="4" w:space="0"/>
              <w:bottom w:val="single" w:color="000000" w:sz="4" w:space="0"/>
              <w:right w:val="single" w:color="000000" w:sz="4" w:space="0"/>
            </w:tcBorders>
          </w:tcPr>
          <w:p w14:paraId="33BB231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Безопасный путь домой.</w:t>
            </w:r>
          </w:p>
        </w:tc>
        <w:tc>
          <w:tcPr>
            <w:tcW w:w="1273" w:type="dxa"/>
            <w:tcBorders>
              <w:top w:val="single" w:color="000000" w:sz="4" w:space="0"/>
              <w:left w:val="single" w:color="000000" w:sz="4" w:space="0"/>
              <w:bottom w:val="single" w:color="000000" w:sz="4" w:space="0"/>
              <w:right w:val="single" w:color="000000" w:sz="4" w:space="0"/>
            </w:tcBorders>
          </w:tcPr>
          <w:p w14:paraId="6108753B">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51D2177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Практические занятия</w:t>
            </w:r>
          </w:p>
        </w:tc>
      </w:tr>
      <w:tr w14:paraId="13B0A402">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ADEF6D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5</w:t>
            </w:r>
          </w:p>
        </w:tc>
        <w:tc>
          <w:tcPr>
            <w:tcW w:w="3683" w:type="dxa"/>
            <w:tcBorders>
              <w:top w:val="single" w:color="000000" w:sz="4" w:space="0"/>
              <w:left w:val="single" w:color="000000" w:sz="4" w:space="0"/>
              <w:bottom w:val="single" w:color="000000" w:sz="4" w:space="0"/>
              <w:right w:val="single" w:color="000000" w:sz="4" w:space="0"/>
            </w:tcBorders>
          </w:tcPr>
          <w:p w14:paraId="435615C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Безопасный путь в школу.</w:t>
            </w:r>
          </w:p>
        </w:tc>
        <w:tc>
          <w:tcPr>
            <w:tcW w:w="1273" w:type="dxa"/>
            <w:tcBorders>
              <w:top w:val="single" w:color="000000" w:sz="4" w:space="0"/>
              <w:left w:val="single" w:color="000000" w:sz="4" w:space="0"/>
              <w:bottom w:val="single" w:color="000000" w:sz="4" w:space="0"/>
              <w:right w:val="single" w:color="000000" w:sz="4" w:space="0"/>
            </w:tcBorders>
          </w:tcPr>
          <w:p w14:paraId="37C61C36">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044BD80C">
            <w:pPr>
              <w:spacing w:after="0" w:line="240" w:lineRule="auto"/>
              <w:rPr>
                <w:rFonts w:ascii="Times New Roman" w:hAnsi="Times New Roman" w:eastAsia="Calibri" w:cs="Times New Roman"/>
                <w:sz w:val="24"/>
                <w:szCs w:val="24"/>
                <w:lang w:eastAsia="zh-CN"/>
              </w:rPr>
            </w:pPr>
          </w:p>
        </w:tc>
      </w:tr>
      <w:tr w14:paraId="5C65ED5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04D2B04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6</w:t>
            </w:r>
          </w:p>
        </w:tc>
        <w:tc>
          <w:tcPr>
            <w:tcW w:w="3683" w:type="dxa"/>
            <w:tcBorders>
              <w:top w:val="single" w:color="000000" w:sz="4" w:space="0"/>
              <w:left w:val="single" w:color="000000" w:sz="4" w:space="0"/>
              <w:bottom w:val="single" w:color="000000" w:sz="4" w:space="0"/>
              <w:right w:val="single" w:color="000000" w:sz="4" w:space="0"/>
            </w:tcBorders>
          </w:tcPr>
          <w:p w14:paraId="26FADC3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Почему  дети попадают в дорожные аварии.</w:t>
            </w:r>
          </w:p>
        </w:tc>
        <w:tc>
          <w:tcPr>
            <w:tcW w:w="1273" w:type="dxa"/>
            <w:tcBorders>
              <w:top w:val="single" w:color="000000" w:sz="4" w:space="0"/>
              <w:left w:val="single" w:color="000000" w:sz="4" w:space="0"/>
              <w:bottom w:val="single" w:color="000000" w:sz="4" w:space="0"/>
              <w:right w:val="single" w:color="000000" w:sz="4" w:space="0"/>
            </w:tcBorders>
          </w:tcPr>
          <w:p w14:paraId="6522DEFB">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4CE7BD2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112FC8F2">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06BC9D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7</w:t>
            </w:r>
          </w:p>
        </w:tc>
        <w:tc>
          <w:tcPr>
            <w:tcW w:w="3683" w:type="dxa"/>
            <w:tcBorders>
              <w:top w:val="single" w:color="000000" w:sz="4" w:space="0"/>
              <w:left w:val="single" w:color="000000" w:sz="4" w:space="0"/>
              <w:bottom w:val="single" w:color="000000" w:sz="4" w:space="0"/>
              <w:right w:val="single" w:color="000000" w:sz="4" w:space="0"/>
            </w:tcBorders>
          </w:tcPr>
          <w:p w14:paraId="657E3EA4">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Элементы улиц и дорог.</w:t>
            </w:r>
          </w:p>
        </w:tc>
        <w:tc>
          <w:tcPr>
            <w:tcW w:w="1273" w:type="dxa"/>
            <w:tcBorders>
              <w:top w:val="single" w:color="000000" w:sz="4" w:space="0"/>
              <w:left w:val="single" w:color="000000" w:sz="4" w:space="0"/>
              <w:bottom w:val="single" w:color="000000" w:sz="4" w:space="0"/>
              <w:right w:val="single" w:color="000000" w:sz="4" w:space="0"/>
            </w:tcBorders>
          </w:tcPr>
          <w:p w14:paraId="7E64614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33BD15D6">
            <w:pPr>
              <w:spacing w:after="0" w:line="240" w:lineRule="auto"/>
              <w:rPr>
                <w:rFonts w:ascii="Times New Roman" w:hAnsi="Times New Roman" w:eastAsia="Calibri" w:cs="Times New Roman"/>
                <w:sz w:val="24"/>
                <w:szCs w:val="24"/>
                <w:lang w:eastAsia="zh-CN"/>
              </w:rPr>
            </w:pPr>
          </w:p>
        </w:tc>
      </w:tr>
      <w:tr w14:paraId="7F8112D2">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025C448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8</w:t>
            </w:r>
          </w:p>
        </w:tc>
        <w:tc>
          <w:tcPr>
            <w:tcW w:w="3683" w:type="dxa"/>
            <w:tcBorders>
              <w:top w:val="single" w:color="000000" w:sz="4" w:space="0"/>
              <w:left w:val="single" w:color="000000" w:sz="4" w:space="0"/>
              <w:bottom w:val="single" w:color="000000" w:sz="4" w:space="0"/>
              <w:right w:val="single" w:color="000000" w:sz="4" w:space="0"/>
            </w:tcBorders>
          </w:tcPr>
          <w:p w14:paraId="09B6F28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Дорожная разметка.</w:t>
            </w:r>
          </w:p>
        </w:tc>
        <w:tc>
          <w:tcPr>
            <w:tcW w:w="1273" w:type="dxa"/>
            <w:tcBorders>
              <w:top w:val="single" w:color="000000" w:sz="4" w:space="0"/>
              <w:left w:val="single" w:color="000000" w:sz="4" w:space="0"/>
              <w:bottom w:val="single" w:color="000000" w:sz="4" w:space="0"/>
              <w:right w:val="single" w:color="000000" w:sz="4" w:space="0"/>
            </w:tcBorders>
          </w:tcPr>
          <w:p w14:paraId="3109D3AC">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14D27E23">
            <w:pPr>
              <w:spacing w:after="0" w:line="240" w:lineRule="auto"/>
              <w:rPr>
                <w:rFonts w:ascii="Times New Roman" w:hAnsi="Times New Roman" w:eastAsia="Calibri" w:cs="Times New Roman"/>
                <w:sz w:val="24"/>
                <w:szCs w:val="24"/>
                <w:lang w:eastAsia="zh-CN"/>
              </w:rPr>
            </w:pPr>
          </w:p>
        </w:tc>
      </w:tr>
      <w:tr w14:paraId="56971F3A">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6E54387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9</w:t>
            </w:r>
          </w:p>
        </w:tc>
        <w:tc>
          <w:tcPr>
            <w:tcW w:w="3683" w:type="dxa"/>
            <w:tcBorders>
              <w:top w:val="single" w:color="000000" w:sz="4" w:space="0"/>
              <w:left w:val="single" w:color="000000" w:sz="4" w:space="0"/>
              <w:bottom w:val="single" w:color="000000" w:sz="4" w:space="0"/>
              <w:right w:val="single" w:color="000000" w:sz="4" w:space="0"/>
            </w:tcBorders>
          </w:tcPr>
          <w:p w14:paraId="60AFB74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Дорога для пешехода. Велосипедная дорожка.</w:t>
            </w:r>
          </w:p>
        </w:tc>
        <w:tc>
          <w:tcPr>
            <w:tcW w:w="1273" w:type="dxa"/>
            <w:tcBorders>
              <w:top w:val="single" w:color="000000" w:sz="4" w:space="0"/>
              <w:left w:val="single" w:color="000000" w:sz="4" w:space="0"/>
              <w:bottom w:val="single" w:color="000000" w:sz="4" w:space="0"/>
              <w:right w:val="single" w:color="000000" w:sz="4" w:space="0"/>
            </w:tcBorders>
          </w:tcPr>
          <w:p w14:paraId="25EAD7CA">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0F09DCCE">
            <w:pPr>
              <w:spacing w:after="0" w:line="240" w:lineRule="auto"/>
              <w:rPr>
                <w:rFonts w:ascii="Times New Roman" w:hAnsi="Times New Roman" w:eastAsia="Calibri" w:cs="Times New Roman"/>
                <w:sz w:val="24"/>
                <w:szCs w:val="24"/>
                <w:lang w:eastAsia="zh-CN"/>
              </w:rPr>
            </w:pPr>
          </w:p>
        </w:tc>
      </w:tr>
      <w:tr w14:paraId="044E05C3">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680FE54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10</w:t>
            </w:r>
          </w:p>
        </w:tc>
        <w:tc>
          <w:tcPr>
            <w:tcW w:w="3683" w:type="dxa"/>
            <w:tcBorders>
              <w:top w:val="single" w:color="000000" w:sz="4" w:space="0"/>
              <w:left w:val="single" w:color="000000" w:sz="4" w:space="0"/>
              <w:bottom w:val="single" w:color="000000" w:sz="4" w:space="0"/>
              <w:right w:val="single" w:color="000000" w:sz="4" w:space="0"/>
            </w:tcBorders>
          </w:tcPr>
          <w:p w14:paraId="2F4C4CC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Где можно кататься на велосипеде.</w:t>
            </w:r>
          </w:p>
        </w:tc>
        <w:tc>
          <w:tcPr>
            <w:tcW w:w="1273" w:type="dxa"/>
            <w:tcBorders>
              <w:top w:val="single" w:color="000000" w:sz="4" w:space="0"/>
              <w:left w:val="single" w:color="000000" w:sz="4" w:space="0"/>
              <w:bottom w:val="single" w:color="000000" w:sz="4" w:space="0"/>
              <w:right w:val="single" w:color="000000" w:sz="4" w:space="0"/>
            </w:tcBorders>
          </w:tcPr>
          <w:p w14:paraId="7537A9B3">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420210A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7AC9D91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68D06E07">
            <w:pPr>
              <w:spacing w:after="0" w:line="240" w:lineRule="auto"/>
              <w:contextualSpacing/>
              <w:jc w:val="center"/>
              <w:rPr>
                <w:rFonts w:ascii="Times New Roman" w:hAnsi="Times New Roman" w:eastAsia="Calibri" w:cs="Times New Roman"/>
                <w:b/>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6FAA6184">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Транспортные средства</w:t>
            </w:r>
          </w:p>
        </w:tc>
        <w:tc>
          <w:tcPr>
            <w:tcW w:w="1273" w:type="dxa"/>
            <w:tcBorders>
              <w:top w:val="single" w:color="000000" w:sz="4" w:space="0"/>
              <w:left w:val="single" w:color="000000" w:sz="4" w:space="0"/>
              <w:bottom w:val="single" w:color="000000" w:sz="4" w:space="0"/>
              <w:right w:val="single" w:color="000000" w:sz="4" w:space="0"/>
            </w:tcBorders>
          </w:tcPr>
          <w:p w14:paraId="352F7031">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401D4196">
            <w:pPr>
              <w:spacing w:after="0" w:line="240" w:lineRule="auto"/>
              <w:contextualSpacing/>
              <w:jc w:val="center"/>
              <w:rPr>
                <w:rFonts w:ascii="Times New Roman" w:hAnsi="Times New Roman" w:eastAsia="Calibri" w:cs="Times New Roman"/>
                <w:b/>
                <w:sz w:val="24"/>
                <w:szCs w:val="24"/>
                <w:lang w:eastAsia="zh-CN"/>
              </w:rPr>
            </w:pPr>
          </w:p>
        </w:tc>
      </w:tr>
      <w:tr w14:paraId="42AEC335">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5F2729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11</w:t>
            </w:r>
          </w:p>
        </w:tc>
        <w:tc>
          <w:tcPr>
            <w:tcW w:w="3683" w:type="dxa"/>
            <w:tcBorders>
              <w:top w:val="single" w:color="000000" w:sz="4" w:space="0"/>
              <w:left w:val="single" w:color="000000" w:sz="4" w:space="0"/>
              <w:bottom w:val="single" w:color="000000" w:sz="4" w:space="0"/>
              <w:right w:val="single" w:color="000000" w:sz="4" w:space="0"/>
            </w:tcBorders>
          </w:tcPr>
          <w:p w14:paraId="4A5E73E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Виды транспортных средств.</w:t>
            </w:r>
          </w:p>
        </w:tc>
        <w:tc>
          <w:tcPr>
            <w:tcW w:w="1273" w:type="dxa"/>
            <w:tcBorders>
              <w:top w:val="single" w:color="000000" w:sz="4" w:space="0"/>
              <w:left w:val="single" w:color="000000" w:sz="4" w:space="0"/>
              <w:bottom w:val="single" w:color="000000" w:sz="4" w:space="0"/>
              <w:right w:val="single" w:color="000000" w:sz="4" w:space="0"/>
            </w:tcBorders>
          </w:tcPr>
          <w:p w14:paraId="54957A5F">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0DE5F31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6AA2A9C4">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B44EAD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12</w:t>
            </w:r>
          </w:p>
        </w:tc>
        <w:tc>
          <w:tcPr>
            <w:tcW w:w="3683" w:type="dxa"/>
            <w:tcBorders>
              <w:top w:val="single" w:color="000000" w:sz="4" w:space="0"/>
              <w:left w:val="single" w:color="000000" w:sz="4" w:space="0"/>
              <w:bottom w:val="single" w:color="000000" w:sz="4" w:space="0"/>
              <w:right w:val="single" w:color="000000" w:sz="4" w:space="0"/>
            </w:tcBorders>
          </w:tcPr>
          <w:p w14:paraId="33C7D5D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Грузовой и легковой виды транспорта.</w:t>
            </w:r>
          </w:p>
        </w:tc>
        <w:tc>
          <w:tcPr>
            <w:tcW w:w="1273" w:type="dxa"/>
            <w:tcBorders>
              <w:top w:val="single" w:color="000000" w:sz="4" w:space="0"/>
              <w:left w:val="single" w:color="000000" w:sz="4" w:space="0"/>
              <w:bottom w:val="single" w:color="000000" w:sz="4" w:space="0"/>
              <w:right w:val="single" w:color="000000" w:sz="4" w:space="0"/>
            </w:tcBorders>
          </w:tcPr>
          <w:p w14:paraId="2C737BC4">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48663165">
            <w:pPr>
              <w:spacing w:after="0" w:line="240" w:lineRule="auto"/>
              <w:rPr>
                <w:rFonts w:ascii="Times New Roman" w:hAnsi="Times New Roman" w:eastAsia="Calibri" w:cs="Times New Roman"/>
                <w:sz w:val="24"/>
                <w:szCs w:val="24"/>
                <w:lang w:eastAsia="zh-CN"/>
              </w:rPr>
            </w:pPr>
          </w:p>
        </w:tc>
      </w:tr>
      <w:tr w14:paraId="56C19823">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4E85024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13</w:t>
            </w:r>
          </w:p>
        </w:tc>
        <w:tc>
          <w:tcPr>
            <w:tcW w:w="3683" w:type="dxa"/>
            <w:tcBorders>
              <w:top w:val="single" w:color="000000" w:sz="4" w:space="0"/>
              <w:left w:val="single" w:color="000000" w:sz="4" w:space="0"/>
              <w:bottom w:val="single" w:color="000000" w:sz="4" w:space="0"/>
              <w:right w:val="single" w:color="000000" w:sz="4" w:space="0"/>
            </w:tcBorders>
          </w:tcPr>
          <w:p w14:paraId="46017FA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 на лучший рисунок.</w:t>
            </w:r>
          </w:p>
        </w:tc>
        <w:tc>
          <w:tcPr>
            <w:tcW w:w="1273" w:type="dxa"/>
            <w:tcBorders>
              <w:top w:val="single" w:color="000000" w:sz="4" w:space="0"/>
              <w:left w:val="single" w:color="000000" w:sz="4" w:space="0"/>
              <w:bottom w:val="single" w:color="000000" w:sz="4" w:space="0"/>
              <w:right w:val="single" w:color="000000" w:sz="4" w:space="0"/>
            </w:tcBorders>
          </w:tcPr>
          <w:p w14:paraId="1694A26C">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92BBC9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w:t>
            </w:r>
          </w:p>
        </w:tc>
      </w:tr>
      <w:tr w14:paraId="0EEBF5CA">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2FA9F3BF">
            <w:pPr>
              <w:spacing w:after="0" w:line="240" w:lineRule="auto"/>
              <w:contextualSpacing/>
              <w:jc w:val="center"/>
              <w:rPr>
                <w:rFonts w:ascii="Times New Roman" w:hAnsi="Times New Roman" w:eastAsia="Calibri" w:cs="Times New Roman"/>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7002E801">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Здравствуй, дорога! (Общие правила)</w:t>
            </w:r>
          </w:p>
        </w:tc>
        <w:tc>
          <w:tcPr>
            <w:tcW w:w="1273" w:type="dxa"/>
            <w:tcBorders>
              <w:top w:val="single" w:color="000000" w:sz="4" w:space="0"/>
              <w:left w:val="single" w:color="000000" w:sz="4" w:space="0"/>
              <w:bottom w:val="single" w:color="000000" w:sz="4" w:space="0"/>
              <w:right w:val="single" w:color="000000" w:sz="4" w:space="0"/>
            </w:tcBorders>
          </w:tcPr>
          <w:p w14:paraId="3AB0EEB1">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79DD3114">
            <w:pPr>
              <w:spacing w:after="0" w:line="240" w:lineRule="auto"/>
              <w:contextualSpacing/>
              <w:jc w:val="center"/>
              <w:rPr>
                <w:rFonts w:ascii="Times New Roman" w:hAnsi="Times New Roman" w:eastAsia="Calibri" w:cs="Times New Roman"/>
                <w:b/>
                <w:sz w:val="24"/>
                <w:szCs w:val="24"/>
                <w:lang w:eastAsia="zh-CN"/>
              </w:rPr>
            </w:pPr>
          </w:p>
        </w:tc>
      </w:tr>
      <w:tr w14:paraId="48CAC476">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2C89D90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14</w:t>
            </w:r>
          </w:p>
        </w:tc>
        <w:tc>
          <w:tcPr>
            <w:tcW w:w="3683" w:type="dxa"/>
            <w:tcBorders>
              <w:top w:val="single" w:color="000000" w:sz="4" w:space="0"/>
              <w:left w:val="single" w:color="000000" w:sz="4" w:space="0"/>
              <w:bottom w:val="single" w:color="000000" w:sz="4" w:space="0"/>
              <w:right w:val="single" w:color="000000" w:sz="4" w:space="0"/>
            </w:tcBorders>
          </w:tcPr>
          <w:p w14:paraId="6363936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Регулирование дорожного движения.</w:t>
            </w:r>
          </w:p>
        </w:tc>
        <w:tc>
          <w:tcPr>
            <w:tcW w:w="1273" w:type="dxa"/>
            <w:tcBorders>
              <w:top w:val="single" w:color="000000" w:sz="4" w:space="0"/>
              <w:left w:val="single" w:color="000000" w:sz="4" w:space="0"/>
              <w:bottom w:val="single" w:color="000000" w:sz="4" w:space="0"/>
              <w:right w:val="single" w:color="000000" w:sz="4" w:space="0"/>
            </w:tcBorders>
          </w:tcPr>
          <w:p w14:paraId="7094B2D1">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6FBDCAA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6D0C2203">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2D45E7B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15</w:t>
            </w:r>
          </w:p>
        </w:tc>
        <w:tc>
          <w:tcPr>
            <w:tcW w:w="3683" w:type="dxa"/>
            <w:tcBorders>
              <w:top w:val="single" w:color="000000" w:sz="4" w:space="0"/>
              <w:left w:val="single" w:color="000000" w:sz="4" w:space="0"/>
              <w:bottom w:val="single" w:color="000000" w:sz="4" w:space="0"/>
              <w:right w:val="single" w:color="000000" w:sz="4" w:space="0"/>
            </w:tcBorders>
          </w:tcPr>
          <w:p w14:paraId="5152537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Взаимно вежливые отношения на дороге.</w:t>
            </w:r>
          </w:p>
        </w:tc>
        <w:tc>
          <w:tcPr>
            <w:tcW w:w="1273" w:type="dxa"/>
            <w:tcBorders>
              <w:top w:val="single" w:color="000000" w:sz="4" w:space="0"/>
              <w:left w:val="single" w:color="000000" w:sz="4" w:space="0"/>
              <w:bottom w:val="single" w:color="000000" w:sz="4" w:space="0"/>
              <w:right w:val="single" w:color="000000" w:sz="4" w:space="0"/>
            </w:tcBorders>
          </w:tcPr>
          <w:p w14:paraId="5FF81459">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6EC40E28">
            <w:pPr>
              <w:spacing w:after="0" w:line="240" w:lineRule="auto"/>
              <w:rPr>
                <w:rFonts w:ascii="Times New Roman" w:hAnsi="Times New Roman" w:eastAsia="Calibri" w:cs="Times New Roman"/>
                <w:sz w:val="24"/>
                <w:szCs w:val="24"/>
                <w:lang w:eastAsia="zh-CN"/>
              </w:rPr>
            </w:pPr>
          </w:p>
        </w:tc>
      </w:tr>
      <w:tr w14:paraId="5D6E2BB0">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2A884D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16</w:t>
            </w:r>
          </w:p>
        </w:tc>
        <w:tc>
          <w:tcPr>
            <w:tcW w:w="3683" w:type="dxa"/>
            <w:tcBorders>
              <w:top w:val="single" w:color="000000" w:sz="4" w:space="0"/>
              <w:left w:val="single" w:color="000000" w:sz="4" w:space="0"/>
              <w:bottom w:val="single" w:color="000000" w:sz="4" w:space="0"/>
              <w:right w:val="single" w:color="000000" w:sz="4" w:space="0"/>
            </w:tcBorders>
          </w:tcPr>
          <w:p w14:paraId="614E3AA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w:t>
            </w:r>
          </w:p>
        </w:tc>
        <w:tc>
          <w:tcPr>
            <w:tcW w:w="1273" w:type="dxa"/>
            <w:tcBorders>
              <w:top w:val="single" w:color="000000" w:sz="4" w:space="0"/>
              <w:left w:val="single" w:color="000000" w:sz="4" w:space="0"/>
              <w:bottom w:val="single" w:color="000000" w:sz="4" w:space="0"/>
              <w:right w:val="single" w:color="000000" w:sz="4" w:space="0"/>
            </w:tcBorders>
          </w:tcPr>
          <w:p w14:paraId="7AEAE113">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6F55E39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w:t>
            </w:r>
          </w:p>
        </w:tc>
      </w:tr>
      <w:tr w14:paraId="4512A5CE">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6CB8A5F5">
            <w:pPr>
              <w:spacing w:after="0" w:line="240" w:lineRule="auto"/>
              <w:contextualSpacing/>
              <w:jc w:val="center"/>
              <w:rPr>
                <w:rFonts w:ascii="Times New Roman" w:hAnsi="Times New Roman" w:eastAsia="Calibri" w:cs="Times New Roman"/>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711894EF">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Правила дорожного движения.</w:t>
            </w:r>
          </w:p>
        </w:tc>
        <w:tc>
          <w:tcPr>
            <w:tcW w:w="1273" w:type="dxa"/>
            <w:tcBorders>
              <w:top w:val="single" w:color="000000" w:sz="4" w:space="0"/>
              <w:left w:val="single" w:color="000000" w:sz="4" w:space="0"/>
              <w:bottom w:val="single" w:color="000000" w:sz="4" w:space="0"/>
              <w:right w:val="single" w:color="000000" w:sz="4" w:space="0"/>
            </w:tcBorders>
          </w:tcPr>
          <w:p w14:paraId="435753B6">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777" w:type="dxa"/>
            <w:tcBorders>
              <w:top w:val="single" w:color="000000" w:sz="4" w:space="0"/>
              <w:left w:val="single" w:color="000000" w:sz="4" w:space="0"/>
              <w:bottom w:val="single" w:color="000000" w:sz="4" w:space="0"/>
              <w:right w:val="single" w:color="000000" w:sz="4" w:space="0"/>
            </w:tcBorders>
          </w:tcPr>
          <w:p w14:paraId="11E72990">
            <w:pPr>
              <w:spacing w:after="0" w:line="240" w:lineRule="auto"/>
              <w:contextualSpacing/>
              <w:jc w:val="center"/>
              <w:rPr>
                <w:rFonts w:ascii="Times New Roman" w:hAnsi="Times New Roman" w:eastAsia="Calibri" w:cs="Times New Roman"/>
                <w:b/>
                <w:sz w:val="24"/>
                <w:szCs w:val="24"/>
                <w:lang w:eastAsia="zh-CN"/>
              </w:rPr>
            </w:pPr>
          </w:p>
        </w:tc>
      </w:tr>
      <w:tr w14:paraId="554094E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4B97F4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17</w:t>
            </w:r>
          </w:p>
        </w:tc>
        <w:tc>
          <w:tcPr>
            <w:tcW w:w="3683" w:type="dxa"/>
            <w:tcBorders>
              <w:top w:val="single" w:color="000000" w:sz="4" w:space="0"/>
              <w:left w:val="single" w:color="000000" w:sz="4" w:space="0"/>
              <w:bottom w:val="single" w:color="000000" w:sz="4" w:space="0"/>
              <w:right w:val="single" w:color="000000" w:sz="4" w:space="0"/>
            </w:tcBorders>
          </w:tcPr>
          <w:p w14:paraId="3BA2D63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Где можно и где нельзя играть.</w:t>
            </w:r>
          </w:p>
        </w:tc>
        <w:tc>
          <w:tcPr>
            <w:tcW w:w="1273" w:type="dxa"/>
            <w:tcBorders>
              <w:top w:val="single" w:color="000000" w:sz="4" w:space="0"/>
              <w:left w:val="single" w:color="000000" w:sz="4" w:space="0"/>
              <w:bottom w:val="single" w:color="000000" w:sz="4" w:space="0"/>
              <w:right w:val="single" w:color="000000" w:sz="4" w:space="0"/>
            </w:tcBorders>
          </w:tcPr>
          <w:p w14:paraId="19B3CC9A">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4FA5124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2E28AB00">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54BFE16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18</w:t>
            </w:r>
          </w:p>
        </w:tc>
        <w:tc>
          <w:tcPr>
            <w:tcW w:w="3683" w:type="dxa"/>
            <w:tcBorders>
              <w:top w:val="single" w:color="000000" w:sz="4" w:space="0"/>
              <w:left w:val="single" w:color="000000" w:sz="4" w:space="0"/>
              <w:bottom w:val="single" w:color="000000" w:sz="4" w:space="0"/>
              <w:right w:val="single" w:color="000000" w:sz="4" w:space="0"/>
            </w:tcBorders>
          </w:tcPr>
          <w:p w14:paraId="4CCF87F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Где можно и где нельзя кататься на роликах, скейтбордах.</w:t>
            </w:r>
          </w:p>
        </w:tc>
        <w:tc>
          <w:tcPr>
            <w:tcW w:w="1273" w:type="dxa"/>
            <w:tcBorders>
              <w:top w:val="single" w:color="000000" w:sz="4" w:space="0"/>
              <w:left w:val="single" w:color="000000" w:sz="4" w:space="0"/>
              <w:bottom w:val="single" w:color="000000" w:sz="4" w:space="0"/>
              <w:right w:val="single" w:color="000000" w:sz="4" w:space="0"/>
            </w:tcBorders>
          </w:tcPr>
          <w:p w14:paraId="2E483332">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614AB422">
            <w:pPr>
              <w:spacing w:after="0" w:line="240" w:lineRule="auto"/>
              <w:rPr>
                <w:rFonts w:ascii="Times New Roman" w:hAnsi="Times New Roman" w:eastAsia="Calibri" w:cs="Times New Roman"/>
                <w:sz w:val="24"/>
                <w:szCs w:val="24"/>
                <w:lang w:eastAsia="zh-CN"/>
              </w:rPr>
            </w:pPr>
          </w:p>
        </w:tc>
      </w:tr>
      <w:tr w14:paraId="063F30F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9D2950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19</w:t>
            </w:r>
          </w:p>
        </w:tc>
        <w:tc>
          <w:tcPr>
            <w:tcW w:w="3683" w:type="dxa"/>
            <w:tcBorders>
              <w:top w:val="single" w:color="000000" w:sz="4" w:space="0"/>
              <w:left w:val="single" w:color="000000" w:sz="4" w:space="0"/>
              <w:bottom w:val="single" w:color="000000" w:sz="4" w:space="0"/>
              <w:right w:val="single" w:color="000000" w:sz="4" w:space="0"/>
            </w:tcBorders>
          </w:tcPr>
          <w:p w14:paraId="7F5A4B4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Где можно и где нельзя кататься на санках, лыжах.</w:t>
            </w:r>
          </w:p>
        </w:tc>
        <w:tc>
          <w:tcPr>
            <w:tcW w:w="1273" w:type="dxa"/>
            <w:tcBorders>
              <w:top w:val="single" w:color="000000" w:sz="4" w:space="0"/>
              <w:left w:val="single" w:color="000000" w:sz="4" w:space="0"/>
              <w:bottom w:val="single" w:color="000000" w:sz="4" w:space="0"/>
              <w:right w:val="single" w:color="000000" w:sz="4" w:space="0"/>
            </w:tcBorders>
          </w:tcPr>
          <w:p w14:paraId="794119A8">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711C54A2">
            <w:pPr>
              <w:spacing w:after="0" w:line="240" w:lineRule="auto"/>
              <w:rPr>
                <w:rFonts w:ascii="Times New Roman" w:hAnsi="Times New Roman" w:eastAsia="Calibri" w:cs="Times New Roman"/>
                <w:sz w:val="24"/>
                <w:szCs w:val="24"/>
                <w:lang w:eastAsia="zh-CN"/>
              </w:rPr>
            </w:pPr>
          </w:p>
        </w:tc>
      </w:tr>
      <w:tr w14:paraId="3F343CBA">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5A1842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20</w:t>
            </w:r>
          </w:p>
        </w:tc>
        <w:tc>
          <w:tcPr>
            <w:tcW w:w="3683" w:type="dxa"/>
            <w:tcBorders>
              <w:top w:val="single" w:color="000000" w:sz="4" w:space="0"/>
              <w:left w:val="single" w:color="000000" w:sz="4" w:space="0"/>
              <w:bottom w:val="single" w:color="000000" w:sz="4" w:space="0"/>
              <w:right w:val="single" w:color="000000" w:sz="4" w:space="0"/>
            </w:tcBorders>
          </w:tcPr>
          <w:p w14:paraId="1091ABCF">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регулируемых перекрёстков.</w:t>
            </w:r>
          </w:p>
        </w:tc>
        <w:tc>
          <w:tcPr>
            <w:tcW w:w="1273" w:type="dxa"/>
            <w:tcBorders>
              <w:top w:val="single" w:color="000000" w:sz="4" w:space="0"/>
              <w:left w:val="single" w:color="000000" w:sz="4" w:space="0"/>
              <w:bottom w:val="single" w:color="000000" w:sz="4" w:space="0"/>
              <w:right w:val="single" w:color="000000" w:sz="4" w:space="0"/>
            </w:tcBorders>
          </w:tcPr>
          <w:p w14:paraId="462E0376">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2582EB54">
            <w:pPr>
              <w:spacing w:after="0" w:line="240" w:lineRule="auto"/>
              <w:rPr>
                <w:rFonts w:ascii="Times New Roman" w:hAnsi="Times New Roman" w:eastAsia="Calibri" w:cs="Times New Roman"/>
                <w:sz w:val="24"/>
                <w:szCs w:val="24"/>
                <w:lang w:eastAsia="zh-CN"/>
              </w:rPr>
            </w:pPr>
          </w:p>
        </w:tc>
      </w:tr>
      <w:tr w14:paraId="0C02F8FA">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4CAB22E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21</w:t>
            </w:r>
          </w:p>
        </w:tc>
        <w:tc>
          <w:tcPr>
            <w:tcW w:w="3683" w:type="dxa"/>
            <w:tcBorders>
              <w:top w:val="single" w:color="000000" w:sz="4" w:space="0"/>
              <w:left w:val="single" w:color="000000" w:sz="4" w:space="0"/>
              <w:bottom w:val="single" w:color="000000" w:sz="4" w:space="0"/>
              <w:right w:val="single" w:color="000000" w:sz="4" w:space="0"/>
            </w:tcBorders>
          </w:tcPr>
          <w:p w14:paraId="7DE3ACE7">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нерегулируемых перекрёстков.</w:t>
            </w:r>
          </w:p>
        </w:tc>
        <w:tc>
          <w:tcPr>
            <w:tcW w:w="1273" w:type="dxa"/>
            <w:tcBorders>
              <w:top w:val="single" w:color="000000" w:sz="4" w:space="0"/>
              <w:left w:val="single" w:color="000000" w:sz="4" w:space="0"/>
              <w:bottom w:val="single" w:color="000000" w:sz="4" w:space="0"/>
              <w:right w:val="single" w:color="000000" w:sz="4" w:space="0"/>
            </w:tcBorders>
          </w:tcPr>
          <w:p w14:paraId="3A7A8E5C">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73008A4E">
            <w:pPr>
              <w:spacing w:after="0" w:line="240" w:lineRule="auto"/>
              <w:rPr>
                <w:rFonts w:ascii="Times New Roman" w:hAnsi="Times New Roman" w:eastAsia="Calibri" w:cs="Times New Roman"/>
                <w:sz w:val="24"/>
                <w:szCs w:val="24"/>
                <w:lang w:eastAsia="zh-CN"/>
              </w:rPr>
            </w:pPr>
          </w:p>
        </w:tc>
      </w:tr>
      <w:tr w14:paraId="35D0E328">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AEC25F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22</w:t>
            </w:r>
          </w:p>
        </w:tc>
        <w:tc>
          <w:tcPr>
            <w:tcW w:w="3683" w:type="dxa"/>
            <w:tcBorders>
              <w:top w:val="single" w:color="000000" w:sz="4" w:space="0"/>
              <w:left w:val="single" w:color="000000" w:sz="4" w:space="0"/>
              <w:bottom w:val="single" w:color="000000" w:sz="4" w:space="0"/>
              <w:right w:val="single" w:color="000000" w:sz="4" w:space="0"/>
            </w:tcBorders>
          </w:tcPr>
          <w:p w14:paraId="1A6DFA3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дороги с односторонним движением.</w:t>
            </w:r>
          </w:p>
        </w:tc>
        <w:tc>
          <w:tcPr>
            <w:tcW w:w="1273" w:type="dxa"/>
            <w:tcBorders>
              <w:top w:val="single" w:color="000000" w:sz="4" w:space="0"/>
              <w:left w:val="single" w:color="000000" w:sz="4" w:space="0"/>
              <w:bottom w:val="single" w:color="000000" w:sz="4" w:space="0"/>
              <w:right w:val="single" w:color="000000" w:sz="4" w:space="0"/>
            </w:tcBorders>
          </w:tcPr>
          <w:p w14:paraId="35E4CE65">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1237967B">
            <w:pPr>
              <w:spacing w:after="0" w:line="240" w:lineRule="auto"/>
              <w:rPr>
                <w:rFonts w:ascii="Times New Roman" w:hAnsi="Times New Roman" w:eastAsia="Calibri" w:cs="Times New Roman"/>
                <w:sz w:val="24"/>
                <w:szCs w:val="24"/>
                <w:lang w:eastAsia="zh-CN"/>
              </w:rPr>
            </w:pPr>
          </w:p>
        </w:tc>
      </w:tr>
      <w:tr w14:paraId="08F35D75">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08D5CAF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23</w:t>
            </w:r>
          </w:p>
        </w:tc>
        <w:tc>
          <w:tcPr>
            <w:tcW w:w="3683" w:type="dxa"/>
            <w:tcBorders>
              <w:top w:val="single" w:color="000000" w:sz="4" w:space="0"/>
              <w:left w:val="single" w:color="000000" w:sz="4" w:space="0"/>
              <w:bottom w:val="single" w:color="000000" w:sz="4" w:space="0"/>
              <w:right w:val="single" w:color="000000" w:sz="4" w:space="0"/>
            </w:tcBorders>
          </w:tcPr>
          <w:p w14:paraId="416348B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дороги с двусторонним движением.</w:t>
            </w:r>
          </w:p>
        </w:tc>
        <w:tc>
          <w:tcPr>
            <w:tcW w:w="1273" w:type="dxa"/>
            <w:tcBorders>
              <w:top w:val="single" w:color="000000" w:sz="4" w:space="0"/>
              <w:left w:val="single" w:color="000000" w:sz="4" w:space="0"/>
              <w:bottom w:val="single" w:color="000000" w:sz="4" w:space="0"/>
              <w:right w:val="single" w:color="000000" w:sz="4" w:space="0"/>
            </w:tcBorders>
          </w:tcPr>
          <w:p w14:paraId="033FD1E7">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405740F1">
            <w:pPr>
              <w:spacing w:after="0" w:line="240" w:lineRule="auto"/>
              <w:rPr>
                <w:rFonts w:ascii="Times New Roman" w:hAnsi="Times New Roman" w:eastAsia="Calibri" w:cs="Times New Roman"/>
                <w:sz w:val="24"/>
                <w:szCs w:val="24"/>
                <w:lang w:eastAsia="zh-CN"/>
              </w:rPr>
            </w:pPr>
          </w:p>
        </w:tc>
      </w:tr>
      <w:tr w14:paraId="29C8D89D">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3001A8E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24</w:t>
            </w:r>
          </w:p>
        </w:tc>
        <w:tc>
          <w:tcPr>
            <w:tcW w:w="3683" w:type="dxa"/>
            <w:tcBorders>
              <w:top w:val="single" w:color="000000" w:sz="4" w:space="0"/>
              <w:left w:val="single" w:color="000000" w:sz="4" w:space="0"/>
              <w:bottom w:val="single" w:color="000000" w:sz="4" w:space="0"/>
              <w:right w:val="single" w:color="000000" w:sz="4" w:space="0"/>
            </w:tcBorders>
          </w:tcPr>
          <w:p w14:paraId="0F4AA21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посадки и высадки из общественного транспорта.</w:t>
            </w:r>
          </w:p>
        </w:tc>
        <w:tc>
          <w:tcPr>
            <w:tcW w:w="1273" w:type="dxa"/>
            <w:tcBorders>
              <w:top w:val="single" w:color="000000" w:sz="4" w:space="0"/>
              <w:left w:val="single" w:color="000000" w:sz="4" w:space="0"/>
              <w:bottom w:val="single" w:color="000000" w:sz="4" w:space="0"/>
              <w:right w:val="single" w:color="000000" w:sz="4" w:space="0"/>
            </w:tcBorders>
          </w:tcPr>
          <w:p w14:paraId="306CB9F2">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3A0023F6">
            <w:pPr>
              <w:spacing w:after="0" w:line="240" w:lineRule="auto"/>
              <w:rPr>
                <w:rFonts w:ascii="Times New Roman" w:hAnsi="Times New Roman" w:eastAsia="Calibri" w:cs="Times New Roman"/>
                <w:sz w:val="24"/>
                <w:szCs w:val="24"/>
                <w:lang w:eastAsia="zh-CN"/>
              </w:rPr>
            </w:pPr>
          </w:p>
        </w:tc>
      </w:tr>
      <w:tr w14:paraId="6FEF7966">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7F539A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25</w:t>
            </w:r>
          </w:p>
        </w:tc>
        <w:tc>
          <w:tcPr>
            <w:tcW w:w="3683" w:type="dxa"/>
            <w:tcBorders>
              <w:top w:val="single" w:color="000000" w:sz="4" w:space="0"/>
              <w:left w:val="single" w:color="000000" w:sz="4" w:space="0"/>
              <w:bottom w:val="single" w:color="000000" w:sz="4" w:space="0"/>
              <w:right w:val="single" w:color="000000" w:sz="4" w:space="0"/>
            </w:tcBorders>
          </w:tcPr>
          <w:p w14:paraId="71F9365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в общественном транспорте.</w:t>
            </w:r>
          </w:p>
        </w:tc>
        <w:tc>
          <w:tcPr>
            <w:tcW w:w="1273" w:type="dxa"/>
            <w:tcBorders>
              <w:top w:val="single" w:color="000000" w:sz="4" w:space="0"/>
              <w:left w:val="single" w:color="000000" w:sz="4" w:space="0"/>
              <w:bottom w:val="single" w:color="000000" w:sz="4" w:space="0"/>
              <w:right w:val="single" w:color="000000" w:sz="4" w:space="0"/>
            </w:tcBorders>
          </w:tcPr>
          <w:p w14:paraId="06E0B455">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09E7943C">
            <w:pPr>
              <w:spacing w:after="0" w:line="240" w:lineRule="auto"/>
              <w:rPr>
                <w:rFonts w:ascii="Times New Roman" w:hAnsi="Times New Roman" w:eastAsia="Calibri" w:cs="Times New Roman"/>
                <w:sz w:val="24"/>
                <w:szCs w:val="24"/>
                <w:lang w:eastAsia="zh-CN"/>
              </w:rPr>
            </w:pPr>
          </w:p>
        </w:tc>
      </w:tr>
      <w:tr w14:paraId="048FC300">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60464B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26</w:t>
            </w:r>
          </w:p>
        </w:tc>
        <w:tc>
          <w:tcPr>
            <w:tcW w:w="3683" w:type="dxa"/>
            <w:tcBorders>
              <w:top w:val="single" w:color="000000" w:sz="4" w:space="0"/>
              <w:left w:val="single" w:color="000000" w:sz="4" w:space="0"/>
              <w:bottom w:val="single" w:color="000000" w:sz="4" w:space="0"/>
              <w:right w:val="single" w:color="000000" w:sz="4" w:space="0"/>
            </w:tcBorders>
          </w:tcPr>
          <w:p w14:paraId="726D111F">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дороги после выхода из общественного транспорта.</w:t>
            </w:r>
          </w:p>
        </w:tc>
        <w:tc>
          <w:tcPr>
            <w:tcW w:w="1273" w:type="dxa"/>
            <w:tcBorders>
              <w:top w:val="single" w:color="000000" w:sz="4" w:space="0"/>
              <w:left w:val="single" w:color="000000" w:sz="4" w:space="0"/>
              <w:bottom w:val="single" w:color="000000" w:sz="4" w:space="0"/>
              <w:right w:val="single" w:color="000000" w:sz="4" w:space="0"/>
            </w:tcBorders>
          </w:tcPr>
          <w:p w14:paraId="7E732DFA">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52869B7A">
            <w:pPr>
              <w:spacing w:after="0" w:line="240" w:lineRule="auto"/>
              <w:rPr>
                <w:rFonts w:ascii="Times New Roman" w:hAnsi="Times New Roman" w:eastAsia="Calibri" w:cs="Times New Roman"/>
                <w:sz w:val="24"/>
                <w:szCs w:val="24"/>
                <w:lang w:eastAsia="zh-CN"/>
              </w:rPr>
            </w:pPr>
          </w:p>
        </w:tc>
      </w:tr>
      <w:tr w14:paraId="4287EEE0">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47C2F182">
            <w:pPr>
              <w:spacing w:after="0" w:line="240" w:lineRule="auto"/>
              <w:contextualSpacing/>
              <w:jc w:val="center"/>
              <w:rPr>
                <w:rFonts w:ascii="Times New Roman" w:hAnsi="Times New Roman" w:eastAsia="Calibri" w:cs="Times New Roman"/>
                <w:b/>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3440EDE6">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Наш друг - светофор.</w:t>
            </w:r>
          </w:p>
        </w:tc>
        <w:tc>
          <w:tcPr>
            <w:tcW w:w="1273" w:type="dxa"/>
            <w:tcBorders>
              <w:top w:val="single" w:color="000000" w:sz="4" w:space="0"/>
              <w:left w:val="single" w:color="000000" w:sz="4" w:space="0"/>
              <w:bottom w:val="single" w:color="000000" w:sz="4" w:space="0"/>
              <w:right w:val="single" w:color="000000" w:sz="4" w:space="0"/>
            </w:tcBorders>
          </w:tcPr>
          <w:p w14:paraId="2A892D57">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010078B6">
            <w:pPr>
              <w:spacing w:after="0" w:line="240" w:lineRule="auto"/>
              <w:contextualSpacing/>
              <w:jc w:val="center"/>
              <w:rPr>
                <w:rFonts w:ascii="Times New Roman" w:hAnsi="Times New Roman" w:eastAsia="Calibri" w:cs="Times New Roman"/>
                <w:b/>
                <w:sz w:val="24"/>
                <w:szCs w:val="24"/>
                <w:lang w:eastAsia="zh-CN"/>
              </w:rPr>
            </w:pPr>
          </w:p>
        </w:tc>
      </w:tr>
      <w:tr w14:paraId="6E350666">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08B4460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27</w:t>
            </w:r>
          </w:p>
        </w:tc>
        <w:tc>
          <w:tcPr>
            <w:tcW w:w="3683" w:type="dxa"/>
            <w:tcBorders>
              <w:top w:val="single" w:color="000000" w:sz="4" w:space="0"/>
              <w:left w:val="single" w:color="000000" w:sz="4" w:space="0"/>
              <w:bottom w:val="single" w:color="000000" w:sz="4" w:space="0"/>
              <w:right w:val="single" w:color="000000" w:sz="4" w:space="0"/>
            </w:tcBorders>
          </w:tcPr>
          <w:p w14:paraId="7BAF56F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История возникновения светофора.</w:t>
            </w:r>
          </w:p>
        </w:tc>
        <w:tc>
          <w:tcPr>
            <w:tcW w:w="1273" w:type="dxa"/>
            <w:tcBorders>
              <w:top w:val="single" w:color="000000" w:sz="4" w:space="0"/>
              <w:left w:val="single" w:color="000000" w:sz="4" w:space="0"/>
              <w:bottom w:val="single" w:color="000000" w:sz="4" w:space="0"/>
              <w:right w:val="single" w:color="000000" w:sz="4" w:space="0"/>
            </w:tcBorders>
          </w:tcPr>
          <w:p w14:paraId="0166286F">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1508873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Исследовательская работа</w:t>
            </w:r>
          </w:p>
        </w:tc>
      </w:tr>
      <w:tr w14:paraId="0FF2DD7B">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5146051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28</w:t>
            </w:r>
          </w:p>
        </w:tc>
        <w:tc>
          <w:tcPr>
            <w:tcW w:w="3683" w:type="dxa"/>
            <w:tcBorders>
              <w:top w:val="single" w:color="000000" w:sz="4" w:space="0"/>
              <w:left w:val="single" w:color="000000" w:sz="4" w:space="0"/>
              <w:bottom w:val="single" w:color="000000" w:sz="4" w:space="0"/>
              <w:right w:val="single" w:color="000000" w:sz="4" w:space="0"/>
            </w:tcBorders>
          </w:tcPr>
          <w:p w14:paraId="2EA2412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Виды светофоров.</w:t>
            </w:r>
          </w:p>
        </w:tc>
        <w:tc>
          <w:tcPr>
            <w:tcW w:w="1273" w:type="dxa"/>
            <w:tcBorders>
              <w:top w:val="single" w:color="000000" w:sz="4" w:space="0"/>
              <w:left w:val="single" w:color="000000" w:sz="4" w:space="0"/>
              <w:bottom w:val="single" w:color="000000" w:sz="4" w:space="0"/>
              <w:right w:val="single" w:color="000000" w:sz="4" w:space="0"/>
            </w:tcBorders>
          </w:tcPr>
          <w:p w14:paraId="3AED10EA">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61C1876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335A08BF">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5544632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29</w:t>
            </w:r>
          </w:p>
        </w:tc>
        <w:tc>
          <w:tcPr>
            <w:tcW w:w="3683" w:type="dxa"/>
            <w:tcBorders>
              <w:top w:val="single" w:color="000000" w:sz="4" w:space="0"/>
              <w:left w:val="single" w:color="000000" w:sz="4" w:space="0"/>
              <w:bottom w:val="single" w:color="000000" w:sz="4" w:space="0"/>
              <w:right w:val="single" w:color="000000" w:sz="4" w:space="0"/>
            </w:tcBorders>
          </w:tcPr>
          <w:p w14:paraId="11449EDF">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Игра «Водители и пассажиры»</w:t>
            </w:r>
          </w:p>
        </w:tc>
        <w:tc>
          <w:tcPr>
            <w:tcW w:w="1273" w:type="dxa"/>
            <w:tcBorders>
              <w:top w:val="single" w:color="000000" w:sz="4" w:space="0"/>
              <w:left w:val="single" w:color="000000" w:sz="4" w:space="0"/>
              <w:bottom w:val="single" w:color="000000" w:sz="4" w:space="0"/>
              <w:right w:val="single" w:color="000000" w:sz="4" w:space="0"/>
            </w:tcBorders>
          </w:tcPr>
          <w:p w14:paraId="13476366">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4BA3B4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Познававтельная игра</w:t>
            </w:r>
          </w:p>
        </w:tc>
      </w:tr>
      <w:tr w14:paraId="07BEA9E8">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9635A84">
            <w:pPr>
              <w:spacing w:after="0" w:line="240" w:lineRule="auto"/>
              <w:contextualSpacing/>
              <w:jc w:val="center"/>
              <w:rPr>
                <w:rFonts w:ascii="Times New Roman" w:hAnsi="Times New Roman" w:eastAsia="Calibri" w:cs="Times New Roman"/>
                <w:sz w:val="24"/>
                <w:szCs w:val="24"/>
                <w:lang w:eastAsia="zh-CN"/>
              </w:rPr>
            </w:pPr>
          </w:p>
        </w:tc>
        <w:tc>
          <w:tcPr>
            <w:tcW w:w="3683" w:type="dxa"/>
            <w:tcBorders>
              <w:top w:val="single" w:color="000000" w:sz="4" w:space="0"/>
              <w:left w:val="single" w:color="000000" w:sz="4" w:space="0"/>
              <w:bottom w:val="single" w:color="000000" w:sz="4" w:space="0"/>
              <w:right w:val="single" w:color="000000" w:sz="4" w:space="0"/>
            </w:tcBorders>
          </w:tcPr>
          <w:p w14:paraId="59545ADD">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Дорожные знаки.</w:t>
            </w:r>
          </w:p>
        </w:tc>
        <w:tc>
          <w:tcPr>
            <w:tcW w:w="1273" w:type="dxa"/>
            <w:tcBorders>
              <w:top w:val="single" w:color="000000" w:sz="4" w:space="0"/>
              <w:left w:val="single" w:color="000000" w:sz="4" w:space="0"/>
              <w:bottom w:val="single" w:color="000000" w:sz="4" w:space="0"/>
              <w:right w:val="single" w:color="000000" w:sz="4" w:space="0"/>
            </w:tcBorders>
          </w:tcPr>
          <w:p w14:paraId="05C29B27">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5</w:t>
            </w:r>
          </w:p>
        </w:tc>
        <w:tc>
          <w:tcPr>
            <w:tcW w:w="3777" w:type="dxa"/>
            <w:tcBorders>
              <w:top w:val="single" w:color="000000" w:sz="4" w:space="0"/>
              <w:left w:val="single" w:color="000000" w:sz="4" w:space="0"/>
              <w:bottom w:val="single" w:color="000000" w:sz="4" w:space="0"/>
              <w:right w:val="single" w:color="000000" w:sz="4" w:space="0"/>
            </w:tcBorders>
          </w:tcPr>
          <w:p w14:paraId="0C77A93A">
            <w:pPr>
              <w:spacing w:after="0" w:line="240" w:lineRule="auto"/>
              <w:contextualSpacing/>
              <w:jc w:val="center"/>
              <w:rPr>
                <w:rFonts w:ascii="Times New Roman" w:hAnsi="Times New Roman" w:eastAsia="Calibri" w:cs="Times New Roman"/>
                <w:b/>
                <w:sz w:val="24"/>
                <w:szCs w:val="24"/>
                <w:lang w:eastAsia="zh-CN"/>
              </w:rPr>
            </w:pPr>
          </w:p>
        </w:tc>
      </w:tr>
      <w:tr w14:paraId="5D6AF5A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5B178E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30</w:t>
            </w:r>
          </w:p>
        </w:tc>
        <w:tc>
          <w:tcPr>
            <w:tcW w:w="3683" w:type="dxa"/>
            <w:tcBorders>
              <w:top w:val="single" w:color="000000" w:sz="4" w:space="0"/>
              <w:left w:val="single" w:color="000000" w:sz="4" w:space="0"/>
              <w:bottom w:val="single" w:color="000000" w:sz="4" w:space="0"/>
              <w:right w:val="single" w:color="000000" w:sz="4" w:space="0"/>
            </w:tcBorders>
          </w:tcPr>
          <w:p w14:paraId="2657409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w:t>
            </w:r>
          </w:p>
        </w:tc>
        <w:tc>
          <w:tcPr>
            <w:tcW w:w="1273" w:type="dxa"/>
            <w:tcBorders>
              <w:top w:val="single" w:color="000000" w:sz="4" w:space="0"/>
              <w:left w:val="single" w:color="000000" w:sz="4" w:space="0"/>
              <w:bottom w:val="single" w:color="000000" w:sz="4" w:space="0"/>
              <w:right w:val="single" w:color="000000" w:sz="4" w:space="0"/>
            </w:tcBorders>
          </w:tcPr>
          <w:p w14:paraId="12A04AB2">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1EED84D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1BA54E8E">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23F6995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31</w:t>
            </w:r>
          </w:p>
        </w:tc>
        <w:tc>
          <w:tcPr>
            <w:tcW w:w="3683" w:type="dxa"/>
            <w:tcBorders>
              <w:top w:val="single" w:color="000000" w:sz="4" w:space="0"/>
              <w:left w:val="single" w:color="000000" w:sz="4" w:space="0"/>
              <w:bottom w:val="single" w:color="000000" w:sz="4" w:space="0"/>
              <w:right w:val="single" w:color="000000" w:sz="4" w:space="0"/>
            </w:tcBorders>
          </w:tcPr>
          <w:p w14:paraId="120FCF5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Группы дорожных знаков.</w:t>
            </w:r>
          </w:p>
        </w:tc>
        <w:tc>
          <w:tcPr>
            <w:tcW w:w="1273" w:type="dxa"/>
            <w:tcBorders>
              <w:top w:val="single" w:color="000000" w:sz="4" w:space="0"/>
              <w:left w:val="single" w:color="000000" w:sz="4" w:space="0"/>
              <w:bottom w:val="single" w:color="000000" w:sz="4" w:space="0"/>
              <w:right w:val="single" w:color="000000" w:sz="4" w:space="0"/>
            </w:tcBorders>
          </w:tcPr>
          <w:p w14:paraId="755B32B8">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14D66AF1">
            <w:pPr>
              <w:spacing w:after="0" w:line="240" w:lineRule="auto"/>
              <w:rPr>
                <w:rFonts w:ascii="Times New Roman" w:hAnsi="Times New Roman" w:eastAsia="Calibri" w:cs="Times New Roman"/>
                <w:sz w:val="24"/>
                <w:szCs w:val="24"/>
                <w:lang w:eastAsia="zh-CN"/>
              </w:rPr>
            </w:pPr>
          </w:p>
        </w:tc>
      </w:tr>
      <w:tr w14:paraId="0CF8ED62">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61F0D54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32</w:t>
            </w:r>
          </w:p>
        </w:tc>
        <w:tc>
          <w:tcPr>
            <w:tcW w:w="3683" w:type="dxa"/>
            <w:tcBorders>
              <w:top w:val="single" w:color="000000" w:sz="4" w:space="0"/>
              <w:left w:val="single" w:color="000000" w:sz="4" w:space="0"/>
              <w:bottom w:val="single" w:color="000000" w:sz="4" w:space="0"/>
              <w:right w:val="single" w:color="000000" w:sz="4" w:space="0"/>
            </w:tcBorders>
          </w:tcPr>
          <w:p w14:paraId="79580EE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 для пешеходов.</w:t>
            </w:r>
          </w:p>
        </w:tc>
        <w:tc>
          <w:tcPr>
            <w:tcW w:w="1273" w:type="dxa"/>
            <w:tcBorders>
              <w:top w:val="single" w:color="000000" w:sz="4" w:space="0"/>
              <w:left w:val="single" w:color="000000" w:sz="4" w:space="0"/>
              <w:bottom w:val="single" w:color="000000" w:sz="4" w:space="0"/>
              <w:right w:val="single" w:color="000000" w:sz="4" w:space="0"/>
            </w:tcBorders>
          </w:tcPr>
          <w:p w14:paraId="0833E583">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262DC9E6">
            <w:pPr>
              <w:spacing w:after="0" w:line="240" w:lineRule="auto"/>
              <w:rPr>
                <w:rFonts w:ascii="Times New Roman" w:hAnsi="Times New Roman" w:eastAsia="Calibri" w:cs="Times New Roman"/>
                <w:sz w:val="24"/>
                <w:szCs w:val="24"/>
                <w:lang w:eastAsia="zh-CN"/>
              </w:rPr>
            </w:pPr>
          </w:p>
        </w:tc>
      </w:tr>
      <w:tr w14:paraId="2F2DB5F5">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7C4E02F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33</w:t>
            </w:r>
          </w:p>
        </w:tc>
        <w:tc>
          <w:tcPr>
            <w:tcW w:w="3683" w:type="dxa"/>
            <w:tcBorders>
              <w:top w:val="single" w:color="000000" w:sz="4" w:space="0"/>
              <w:left w:val="single" w:color="000000" w:sz="4" w:space="0"/>
              <w:bottom w:val="single" w:color="000000" w:sz="4" w:space="0"/>
              <w:right w:val="single" w:color="000000" w:sz="4" w:space="0"/>
            </w:tcBorders>
          </w:tcPr>
          <w:p w14:paraId="5D282D9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Обобщающее занятие.</w:t>
            </w:r>
          </w:p>
        </w:tc>
        <w:tc>
          <w:tcPr>
            <w:tcW w:w="1273" w:type="dxa"/>
            <w:tcBorders>
              <w:top w:val="single" w:color="000000" w:sz="4" w:space="0"/>
              <w:left w:val="single" w:color="000000" w:sz="4" w:space="0"/>
              <w:bottom w:val="single" w:color="000000" w:sz="4" w:space="0"/>
              <w:right w:val="single" w:color="000000" w:sz="4" w:space="0"/>
            </w:tcBorders>
          </w:tcPr>
          <w:p w14:paraId="48605FBC">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0BE4940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Зачетная рабаота</w:t>
            </w:r>
          </w:p>
        </w:tc>
      </w:tr>
      <w:tr w14:paraId="33BED511">
        <w:tblPrEx>
          <w:tblCellMar>
            <w:top w:w="0" w:type="dxa"/>
            <w:left w:w="108" w:type="dxa"/>
            <w:bottom w:w="0" w:type="dxa"/>
            <w:right w:w="108" w:type="dxa"/>
          </w:tblCellMar>
        </w:tblPrEx>
        <w:tc>
          <w:tcPr>
            <w:tcW w:w="711" w:type="dxa"/>
            <w:tcBorders>
              <w:top w:val="single" w:color="000000" w:sz="4" w:space="0"/>
              <w:left w:val="single" w:color="000000" w:sz="4" w:space="0"/>
              <w:bottom w:val="single" w:color="000000" w:sz="4" w:space="0"/>
              <w:right w:val="single" w:color="000000" w:sz="4" w:space="0"/>
            </w:tcBorders>
          </w:tcPr>
          <w:p w14:paraId="11ABCC9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34</w:t>
            </w:r>
          </w:p>
        </w:tc>
        <w:tc>
          <w:tcPr>
            <w:tcW w:w="3683" w:type="dxa"/>
            <w:tcBorders>
              <w:top w:val="single" w:color="000000" w:sz="4" w:space="0"/>
              <w:left w:val="single" w:color="000000" w:sz="4" w:space="0"/>
              <w:bottom w:val="single" w:color="000000" w:sz="4" w:space="0"/>
              <w:right w:val="single" w:color="000000" w:sz="4" w:space="0"/>
            </w:tcBorders>
          </w:tcPr>
          <w:p w14:paraId="307E3C3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Экскурсия(закрепление пройденного материала)</w:t>
            </w:r>
          </w:p>
        </w:tc>
        <w:tc>
          <w:tcPr>
            <w:tcW w:w="1273" w:type="dxa"/>
            <w:tcBorders>
              <w:top w:val="single" w:color="000000" w:sz="4" w:space="0"/>
              <w:left w:val="single" w:color="000000" w:sz="4" w:space="0"/>
              <w:bottom w:val="single" w:color="000000" w:sz="4" w:space="0"/>
              <w:right w:val="single" w:color="000000" w:sz="4" w:space="0"/>
            </w:tcBorders>
          </w:tcPr>
          <w:p w14:paraId="1E6FAD6E">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44171AA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w:t>
            </w:r>
          </w:p>
        </w:tc>
      </w:tr>
    </w:tbl>
    <w:p w14:paraId="0AA27623">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Учащиеся 2-х классов должны знать</w:t>
      </w:r>
      <w:r>
        <w:rPr>
          <w:rFonts w:ascii="Times New Roman" w:hAnsi="Times New Roman" w:cs="Times New Roman"/>
          <w:sz w:val="24"/>
          <w:szCs w:val="24"/>
          <w:lang w:eastAsia="zh-CN"/>
        </w:rPr>
        <w:t>(кроме перечисленного)</w:t>
      </w:r>
      <w:r>
        <w:rPr>
          <w:rFonts w:ascii="Times New Roman" w:hAnsi="Times New Roman" w:cs="Times New Roman"/>
          <w:b/>
          <w:bCs/>
          <w:sz w:val="24"/>
          <w:szCs w:val="24"/>
          <w:lang w:eastAsia="zh-CN"/>
        </w:rPr>
        <w:t>:</w:t>
      </w:r>
    </w:p>
    <w:p w14:paraId="0A6FD134">
      <w:pPr>
        <w:numPr>
          <w:ilvl w:val="0"/>
          <w:numId w:val="4"/>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правила перехода регулируемых и нерегулируемых перекрестков;</w:t>
      </w:r>
    </w:p>
    <w:p w14:paraId="459301C6">
      <w:pPr>
        <w:numPr>
          <w:ilvl w:val="0"/>
          <w:numId w:val="4"/>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правила перехода проезжей части с односторонним и двусторонним движением транспорта и трамвайными путями;</w:t>
      </w:r>
    </w:p>
    <w:p w14:paraId="2668345C">
      <w:pPr>
        <w:spacing w:after="127" w:line="240" w:lineRule="auto"/>
        <w:jc w:val="both"/>
        <w:rPr>
          <w:rFonts w:ascii="Times New Roman" w:hAnsi="Times New Roman" w:cs="Times New Roman"/>
          <w:b/>
          <w:bCs/>
          <w:sz w:val="24"/>
          <w:szCs w:val="24"/>
          <w:shd w:val="clear" w:color="auto" w:fill="FFFFFF"/>
          <w:lang w:eastAsia="zh-CN"/>
        </w:rPr>
      </w:pPr>
      <w:r>
        <w:rPr>
          <w:rFonts w:ascii="Times New Roman" w:hAnsi="Times New Roman" w:cs="Times New Roman"/>
          <w:b/>
          <w:bCs/>
          <w:sz w:val="24"/>
          <w:szCs w:val="24"/>
          <w:shd w:val="clear" w:color="auto" w:fill="FFFFFF"/>
          <w:lang w:eastAsia="zh-CN"/>
        </w:rPr>
        <w:t>Учащиеся 2-го класса должны уметь:</w:t>
      </w:r>
    </w:p>
    <w:p w14:paraId="2660FB27">
      <w:pPr>
        <w:numPr>
          <w:ilvl w:val="0"/>
          <w:numId w:val="5"/>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переходить регулируемые и нерегулируемые перекрестки;</w:t>
      </w:r>
    </w:p>
    <w:p w14:paraId="5B6BAEFD">
      <w:pPr>
        <w:numPr>
          <w:ilvl w:val="0"/>
          <w:numId w:val="5"/>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обращаться за помощью к взрослым в сложных дорожных условиях; при посадке и высадке из маршрутного такси;</w:t>
      </w:r>
    </w:p>
    <w:p w14:paraId="289727AF">
      <w:pPr>
        <w:numPr>
          <w:ilvl w:val="0"/>
          <w:numId w:val="5"/>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ориентироваться в дорожной обстановке: не выходить из-за препятствий и сооружений; не стоять близко от углов перекрестка и края проезжей части и спиной к ней;</w:t>
      </w:r>
    </w:p>
    <w:p w14:paraId="6D6D9E6D">
      <w:pPr>
        <w:numPr>
          <w:ilvl w:val="0"/>
          <w:numId w:val="5"/>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не создавать помех движению транспорта;</w:t>
      </w:r>
    </w:p>
    <w:p w14:paraId="20FB33E0">
      <w:pPr>
        <w:numPr>
          <w:ilvl w:val="0"/>
          <w:numId w:val="5"/>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определять опасные и безопасные участки дорог и улиц;</w:t>
      </w:r>
    </w:p>
    <w:p w14:paraId="358DCD52">
      <w:pPr>
        <w:numPr>
          <w:ilvl w:val="0"/>
          <w:numId w:val="5"/>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соблюдать правила при посадке и высадке из общественного транспорта, во время движения в салоне;</w:t>
      </w:r>
    </w:p>
    <w:p w14:paraId="7F59EEE8">
      <w:pPr>
        <w:spacing w:after="0" w:line="240" w:lineRule="auto"/>
        <w:ind w:firstLine="3362" w:firstLineChars="1400"/>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val="ru-RU" w:eastAsia="zh-CN"/>
        </w:rPr>
        <w:t>Т</w:t>
      </w:r>
      <w:r>
        <w:rPr>
          <w:rFonts w:ascii="Times New Roman" w:hAnsi="Times New Roman" w:eastAsia="Calibri" w:cs="Times New Roman"/>
          <w:b/>
          <w:sz w:val="24"/>
          <w:szCs w:val="24"/>
          <w:lang w:eastAsia="zh-CN"/>
        </w:rPr>
        <w:t>ематическое планирование 3 класс</w:t>
      </w:r>
    </w:p>
    <w:p w14:paraId="27DC6E43">
      <w:pPr>
        <w:spacing w:after="0" w:line="240" w:lineRule="auto"/>
        <w:contextualSpacing/>
        <w:jc w:val="center"/>
        <w:rPr>
          <w:rFonts w:ascii="Times New Roman" w:hAnsi="Times New Roman" w:eastAsia="Calibri" w:cs="Times New Roman"/>
          <w:b/>
          <w:sz w:val="24"/>
          <w:szCs w:val="24"/>
          <w:lang w:eastAsia="zh-CN"/>
        </w:rPr>
      </w:pPr>
    </w:p>
    <w:tbl>
      <w:tblPr>
        <w:tblStyle w:val="12"/>
        <w:tblW w:w="9302" w:type="dxa"/>
        <w:tblInd w:w="137" w:type="dxa"/>
        <w:tblLayout w:type="fixed"/>
        <w:tblCellMar>
          <w:top w:w="0" w:type="dxa"/>
          <w:left w:w="108" w:type="dxa"/>
          <w:bottom w:w="0" w:type="dxa"/>
          <w:right w:w="108" w:type="dxa"/>
        </w:tblCellMar>
      </w:tblPr>
      <w:tblGrid>
        <w:gridCol w:w="721"/>
        <w:gridCol w:w="3444"/>
        <w:gridCol w:w="1360"/>
        <w:gridCol w:w="3777"/>
      </w:tblGrid>
      <w:tr w14:paraId="6B5C0296">
        <w:trPr>
          <w:trHeight w:val="312" w:hRule="atLeast"/>
        </w:trPr>
        <w:tc>
          <w:tcPr>
            <w:tcW w:w="721" w:type="dxa"/>
            <w:vMerge w:val="restart"/>
            <w:tcBorders>
              <w:top w:val="single" w:color="000000" w:sz="4" w:space="0"/>
              <w:left w:val="single" w:color="000000" w:sz="4" w:space="0"/>
              <w:bottom w:val="single" w:color="000000" w:sz="4" w:space="0"/>
              <w:right w:val="single" w:color="000000" w:sz="4" w:space="0"/>
            </w:tcBorders>
          </w:tcPr>
          <w:p w14:paraId="0668434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w:t>
            </w:r>
            <w:r>
              <w:rPr>
                <w:rFonts w:ascii="Times New Roman" w:hAnsi="Times New Roman" w:cs="Times New Roman"/>
                <w:sz w:val="24"/>
                <w:szCs w:val="24"/>
                <w:lang w:eastAsia="zh-CN"/>
              </w:rPr>
              <w:t xml:space="preserve"> </w:t>
            </w:r>
            <w:r>
              <w:rPr>
                <w:rFonts w:ascii="Times New Roman" w:hAnsi="Times New Roman" w:eastAsia="Calibri" w:cs="Times New Roman"/>
                <w:sz w:val="24"/>
                <w:szCs w:val="24"/>
                <w:lang w:eastAsia="zh-CN"/>
              </w:rPr>
              <w:t>п.п.</w:t>
            </w:r>
          </w:p>
        </w:tc>
        <w:tc>
          <w:tcPr>
            <w:tcW w:w="3444" w:type="dxa"/>
            <w:vMerge w:val="restart"/>
            <w:tcBorders>
              <w:top w:val="single" w:color="000000" w:sz="4" w:space="0"/>
              <w:left w:val="single" w:color="000000" w:sz="4" w:space="0"/>
              <w:bottom w:val="single" w:color="000000" w:sz="4" w:space="0"/>
              <w:right w:val="single" w:color="000000" w:sz="4" w:space="0"/>
            </w:tcBorders>
          </w:tcPr>
          <w:p w14:paraId="43A6795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Содержание</w:t>
            </w:r>
          </w:p>
          <w:p w14:paraId="5A67612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(разделы, темы)</w:t>
            </w:r>
          </w:p>
        </w:tc>
        <w:tc>
          <w:tcPr>
            <w:tcW w:w="1360" w:type="dxa"/>
            <w:vMerge w:val="restart"/>
            <w:tcBorders>
              <w:top w:val="single" w:color="000000" w:sz="4" w:space="0"/>
              <w:left w:val="single" w:color="000000" w:sz="4" w:space="0"/>
              <w:bottom w:val="single" w:color="000000" w:sz="4" w:space="0"/>
              <w:right w:val="single" w:color="000000" w:sz="4" w:space="0"/>
            </w:tcBorders>
          </w:tcPr>
          <w:p w14:paraId="3BC7FE5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Количество часов</w:t>
            </w:r>
          </w:p>
        </w:tc>
        <w:tc>
          <w:tcPr>
            <w:tcW w:w="3777" w:type="dxa"/>
            <w:vMerge w:val="restart"/>
            <w:tcBorders>
              <w:top w:val="single" w:color="000000" w:sz="4" w:space="0"/>
              <w:left w:val="single" w:color="000000" w:sz="4" w:space="0"/>
              <w:bottom w:val="single" w:color="000000" w:sz="4" w:space="0"/>
              <w:right w:val="single" w:color="000000" w:sz="4" w:space="0"/>
            </w:tcBorders>
          </w:tcPr>
          <w:p w14:paraId="7570525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формы</w:t>
            </w:r>
          </w:p>
        </w:tc>
      </w:tr>
      <w:tr w14:paraId="728D0B15">
        <w:tblPrEx>
          <w:tblCellMar>
            <w:top w:w="0" w:type="dxa"/>
            <w:left w:w="108" w:type="dxa"/>
            <w:bottom w:w="0" w:type="dxa"/>
            <w:right w:w="108" w:type="dxa"/>
          </w:tblCellMar>
        </w:tblPrEx>
        <w:trPr>
          <w:trHeight w:val="312" w:hRule="atLeast"/>
        </w:trPr>
        <w:tc>
          <w:tcPr>
            <w:tcW w:w="721" w:type="dxa"/>
            <w:vMerge w:val="continue"/>
            <w:tcBorders>
              <w:top w:val="single" w:color="000000" w:sz="4" w:space="0"/>
              <w:left w:val="single" w:color="000000" w:sz="4" w:space="0"/>
              <w:bottom w:val="single" w:color="000000" w:sz="4" w:space="0"/>
              <w:right w:val="single" w:color="000000" w:sz="4" w:space="0"/>
            </w:tcBorders>
            <w:vAlign w:val="center"/>
          </w:tcPr>
          <w:p w14:paraId="03133E51">
            <w:pPr>
              <w:spacing w:after="0" w:line="240" w:lineRule="auto"/>
              <w:rPr>
                <w:rFonts w:ascii="Times New Roman" w:hAnsi="Times New Roman" w:eastAsia="Calibri" w:cs="Times New Roman"/>
                <w:sz w:val="24"/>
                <w:szCs w:val="24"/>
                <w:lang w:eastAsia="zh-CN"/>
              </w:rPr>
            </w:pPr>
          </w:p>
        </w:tc>
        <w:tc>
          <w:tcPr>
            <w:tcW w:w="3444" w:type="dxa"/>
            <w:vMerge w:val="continue"/>
            <w:tcBorders>
              <w:top w:val="single" w:color="000000" w:sz="4" w:space="0"/>
              <w:left w:val="single" w:color="000000" w:sz="4" w:space="0"/>
              <w:bottom w:val="single" w:color="000000" w:sz="4" w:space="0"/>
              <w:right w:val="single" w:color="000000" w:sz="4" w:space="0"/>
            </w:tcBorders>
            <w:vAlign w:val="center"/>
          </w:tcPr>
          <w:p w14:paraId="473DC776">
            <w:pPr>
              <w:spacing w:after="0" w:line="240" w:lineRule="auto"/>
              <w:rPr>
                <w:rFonts w:ascii="Times New Roman" w:hAnsi="Times New Roman" w:eastAsia="Calibri" w:cs="Times New Roman"/>
                <w:sz w:val="24"/>
                <w:szCs w:val="24"/>
                <w:lang w:eastAsia="zh-CN"/>
              </w:rPr>
            </w:pPr>
          </w:p>
        </w:tc>
        <w:tc>
          <w:tcPr>
            <w:tcW w:w="1360" w:type="dxa"/>
            <w:vMerge w:val="continue"/>
            <w:tcBorders>
              <w:top w:val="single" w:color="000000" w:sz="4" w:space="0"/>
              <w:left w:val="single" w:color="000000" w:sz="4" w:space="0"/>
              <w:bottom w:val="single" w:color="000000" w:sz="4" w:space="0"/>
              <w:right w:val="single" w:color="000000" w:sz="4" w:space="0"/>
            </w:tcBorders>
            <w:vAlign w:val="center"/>
          </w:tcPr>
          <w:p w14:paraId="3723C4CA">
            <w:pPr>
              <w:spacing w:after="0" w:line="240" w:lineRule="auto"/>
              <w:rPr>
                <w:rFonts w:ascii="Times New Roman" w:hAnsi="Times New Roman" w:eastAsia="Calibri" w:cs="Times New Roman"/>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15FE34D5">
            <w:pPr>
              <w:spacing w:after="0" w:line="240" w:lineRule="auto"/>
              <w:rPr>
                <w:rFonts w:ascii="Times New Roman" w:hAnsi="Times New Roman" w:eastAsia="Calibri" w:cs="Times New Roman"/>
                <w:sz w:val="24"/>
                <w:szCs w:val="24"/>
                <w:lang w:eastAsia="zh-CN"/>
              </w:rPr>
            </w:pPr>
          </w:p>
        </w:tc>
      </w:tr>
      <w:tr w14:paraId="42422FB3">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75E3EC2">
            <w:pPr>
              <w:spacing w:after="0" w:line="240" w:lineRule="auto"/>
              <w:contextualSpacing/>
              <w:jc w:val="both"/>
              <w:rPr>
                <w:rFonts w:ascii="Times New Roman" w:hAnsi="Times New Roman" w:eastAsia="Calibri" w:cs="Times New Roman"/>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2F7E308D">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Дорожная грамота.</w:t>
            </w:r>
          </w:p>
        </w:tc>
        <w:tc>
          <w:tcPr>
            <w:tcW w:w="1360" w:type="dxa"/>
            <w:tcBorders>
              <w:top w:val="single" w:color="000000" w:sz="4" w:space="0"/>
              <w:left w:val="single" w:color="000000" w:sz="4" w:space="0"/>
              <w:bottom w:val="single" w:color="000000" w:sz="4" w:space="0"/>
              <w:right w:val="single" w:color="000000" w:sz="4" w:space="0"/>
            </w:tcBorders>
          </w:tcPr>
          <w:p w14:paraId="71D26162">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777" w:type="dxa"/>
            <w:tcBorders>
              <w:top w:val="single" w:color="000000" w:sz="4" w:space="0"/>
              <w:left w:val="single" w:color="000000" w:sz="4" w:space="0"/>
              <w:bottom w:val="single" w:color="000000" w:sz="4" w:space="0"/>
              <w:right w:val="single" w:color="000000" w:sz="4" w:space="0"/>
            </w:tcBorders>
          </w:tcPr>
          <w:p w14:paraId="727E9E6B">
            <w:pPr>
              <w:spacing w:after="0" w:line="240" w:lineRule="auto"/>
              <w:contextualSpacing/>
              <w:jc w:val="center"/>
              <w:rPr>
                <w:rFonts w:ascii="Times New Roman" w:hAnsi="Times New Roman" w:eastAsia="Calibri" w:cs="Times New Roman"/>
                <w:sz w:val="24"/>
                <w:szCs w:val="24"/>
                <w:lang w:eastAsia="zh-CN"/>
              </w:rPr>
            </w:pPr>
          </w:p>
        </w:tc>
      </w:tr>
      <w:tr w14:paraId="616837A8">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131946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w:t>
            </w:r>
          </w:p>
        </w:tc>
        <w:tc>
          <w:tcPr>
            <w:tcW w:w="3444" w:type="dxa"/>
            <w:tcBorders>
              <w:top w:val="single" w:color="000000" w:sz="4" w:space="0"/>
              <w:left w:val="single" w:color="000000" w:sz="4" w:space="0"/>
              <w:bottom w:val="single" w:color="000000" w:sz="4" w:space="0"/>
              <w:right w:val="single" w:color="000000" w:sz="4" w:space="0"/>
            </w:tcBorders>
          </w:tcPr>
          <w:p w14:paraId="068B7F0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дорожные знать каждому положено.</w:t>
            </w:r>
          </w:p>
        </w:tc>
        <w:tc>
          <w:tcPr>
            <w:tcW w:w="1360" w:type="dxa"/>
            <w:tcBorders>
              <w:top w:val="single" w:color="000000" w:sz="4" w:space="0"/>
              <w:left w:val="single" w:color="000000" w:sz="4" w:space="0"/>
              <w:bottom w:val="single" w:color="000000" w:sz="4" w:space="0"/>
              <w:right w:val="single" w:color="000000" w:sz="4" w:space="0"/>
            </w:tcBorders>
          </w:tcPr>
          <w:p w14:paraId="0C4D392B">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6960559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Игра </w:t>
            </w:r>
          </w:p>
        </w:tc>
      </w:tr>
      <w:tr w14:paraId="24954C15">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3A28446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w:t>
            </w:r>
          </w:p>
        </w:tc>
        <w:tc>
          <w:tcPr>
            <w:tcW w:w="3444" w:type="dxa"/>
            <w:tcBorders>
              <w:top w:val="single" w:color="000000" w:sz="4" w:space="0"/>
              <w:left w:val="single" w:color="000000" w:sz="4" w:space="0"/>
              <w:bottom w:val="single" w:color="000000" w:sz="4" w:space="0"/>
              <w:right w:val="single" w:color="000000" w:sz="4" w:space="0"/>
            </w:tcBorders>
          </w:tcPr>
          <w:p w14:paraId="64A26FF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История возникновения правил дорожного движения.</w:t>
            </w:r>
          </w:p>
        </w:tc>
        <w:tc>
          <w:tcPr>
            <w:tcW w:w="1360" w:type="dxa"/>
            <w:tcBorders>
              <w:top w:val="single" w:color="000000" w:sz="4" w:space="0"/>
              <w:left w:val="single" w:color="000000" w:sz="4" w:space="0"/>
              <w:bottom w:val="single" w:color="000000" w:sz="4" w:space="0"/>
              <w:right w:val="single" w:color="000000" w:sz="4" w:space="0"/>
            </w:tcBorders>
          </w:tcPr>
          <w:p w14:paraId="0317D0F2">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72D6C09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Исследовательская работа</w:t>
            </w:r>
          </w:p>
        </w:tc>
      </w:tr>
      <w:tr w14:paraId="6415F3E8">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788BC2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w:t>
            </w:r>
          </w:p>
        </w:tc>
        <w:tc>
          <w:tcPr>
            <w:tcW w:w="3444" w:type="dxa"/>
            <w:tcBorders>
              <w:top w:val="single" w:color="000000" w:sz="4" w:space="0"/>
              <w:left w:val="single" w:color="000000" w:sz="4" w:space="0"/>
              <w:bottom w:val="single" w:color="000000" w:sz="4" w:space="0"/>
              <w:right w:val="single" w:color="000000" w:sz="4" w:space="0"/>
            </w:tcBorders>
          </w:tcPr>
          <w:p w14:paraId="0A6F2C6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Улица, транспорт и пешеходы.</w:t>
            </w:r>
          </w:p>
        </w:tc>
        <w:tc>
          <w:tcPr>
            <w:tcW w:w="1360" w:type="dxa"/>
            <w:tcBorders>
              <w:top w:val="single" w:color="000000" w:sz="4" w:space="0"/>
              <w:left w:val="single" w:color="000000" w:sz="4" w:space="0"/>
              <w:bottom w:val="single" w:color="000000" w:sz="4" w:space="0"/>
              <w:right w:val="single" w:color="000000" w:sz="4" w:space="0"/>
            </w:tcBorders>
          </w:tcPr>
          <w:p w14:paraId="23601DF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3BD93B9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21E59CCB">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5C10140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4</w:t>
            </w:r>
          </w:p>
        </w:tc>
        <w:tc>
          <w:tcPr>
            <w:tcW w:w="3444" w:type="dxa"/>
            <w:tcBorders>
              <w:top w:val="single" w:color="000000" w:sz="4" w:space="0"/>
              <w:left w:val="single" w:color="000000" w:sz="4" w:space="0"/>
              <w:bottom w:val="single" w:color="000000" w:sz="4" w:space="0"/>
              <w:right w:val="single" w:color="000000" w:sz="4" w:space="0"/>
            </w:tcBorders>
          </w:tcPr>
          <w:p w14:paraId="7BA96D9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Скрытые опасности на дороге.</w:t>
            </w:r>
          </w:p>
        </w:tc>
        <w:tc>
          <w:tcPr>
            <w:tcW w:w="1360" w:type="dxa"/>
            <w:tcBorders>
              <w:top w:val="single" w:color="000000" w:sz="4" w:space="0"/>
              <w:left w:val="single" w:color="000000" w:sz="4" w:space="0"/>
              <w:bottom w:val="single" w:color="000000" w:sz="4" w:space="0"/>
              <w:right w:val="single" w:color="000000" w:sz="4" w:space="0"/>
            </w:tcBorders>
          </w:tcPr>
          <w:p w14:paraId="42E1494A">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797125D1">
            <w:pPr>
              <w:spacing w:after="0" w:line="240" w:lineRule="auto"/>
              <w:rPr>
                <w:rFonts w:ascii="Times New Roman" w:hAnsi="Times New Roman" w:eastAsia="Calibri" w:cs="Times New Roman"/>
                <w:sz w:val="24"/>
                <w:szCs w:val="24"/>
                <w:lang w:eastAsia="zh-CN"/>
              </w:rPr>
            </w:pPr>
          </w:p>
        </w:tc>
      </w:tr>
      <w:tr w14:paraId="51F8F5AF">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6B64AF1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5</w:t>
            </w:r>
          </w:p>
        </w:tc>
        <w:tc>
          <w:tcPr>
            <w:tcW w:w="3444" w:type="dxa"/>
            <w:tcBorders>
              <w:top w:val="single" w:color="000000" w:sz="4" w:space="0"/>
              <w:left w:val="single" w:color="000000" w:sz="4" w:space="0"/>
              <w:bottom w:val="single" w:color="000000" w:sz="4" w:space="0"/>
              <w:right w:val="single" w:color="000000" w:sz="4" w:space="0"/>
            </w:tcBorders>
          </w:tcPr>
          <w:p w14:paraId="280F021F">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Тренинг. Определение наиболее опасных участков дороги.</w:t>
            </w:r>
          </w:p>
        </w:tc>
        <w:tc>
          <w:tcPr>
            <w:tcW w:w="1360" w:type="dxa"/>
            <w:tcBorders>
              <w:top w:val="single" w:color="000000" w:sz="4" w:space="0"/>
              <w:left w:val="single" w:color="000000" w:sz="4" w:space="0"/>
              <w:bottom w:val="single" w:color="000000" w:sz="4" w:space="0"/>
              <w:right w:val="single" w:color="000000" w:sz="4" w:space="0"/>
            </w:tcBorders>
          </w:tcPr>
          <w:p w14:paraId="71B06BFC">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55D635D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тренинг</w:t>
            </w:r>
          </w:p>
        </w:tc>
      </w:tr>
      <w:tr w14:paraId="4B922E5B">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CEC861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6</w:t>
            </w:r>
          </w:p>
        </w:tc>
        <w:tc>
          <w:tcPr>
            <w:tcW w:w="3444" w:type="dxa"/>
            <w:tcBorders>
              <w:top w:val="single" w:color="000000" w:sz="4" w:space="0"/>
              <w:left w:val="single" w:color="000000" w:sz="4" w:space="0"/>
              <w:bottom w:val="single" w:color="000000" w:sz="4" w:space="0"/>
              <w:right w:val="single" w:color="000000" w:sz="4" w:space="0"/>
            </w:tcBorders>
          </w:tcPr>
          <w:p w14:paraId="094A38D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Тренинг. Выбор безопасного маршрута движения.</w:t>
            </w:r>
          </w:p>
        </w:tc>
        <w:tc>
          <w:tcPr>
            <w:tcW w:w="1360" w:type="dxa"/>
            <w:tcBorders>
              <w:top w:val="single" w:color="000000" w:sz="4" w:space="0"/>
              <w:left w:val="single" w:color="000000" w:sz="4" w:space="0"/>
              <w:bottom w:val="single" w:color="000000" w:sz="4" w:space="0"/>
              <w:right w:val="single" w:color="000000" w:sz="4" w:space="0"/>
            </w:tcBorders>
          </w:tcPr>
          <w:p w14:paraId="3CC32F8C">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5A609D6C">
            <w:pPr>
              <w:spacing w:after="0" w:line="240" w:lineRule="auto"/>
              <w:rPr>
                <w:rFonts w:ascii="Times New Roman" w:hAnsi="Times New Roman" w:eastAsia="Calibri" w:cs="Times New Roman"/>
                <w:sz w:val="24"/>
                <w:szCs w:val="24"/>
                <w:lang w:eastAsia="zh-CN"/>
              </w:rPr>
            </w:pPr>
          </w:p>
        </w:tc>
      </w:tr>
      <w:tr w14:paraId="266B1870">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BE910F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7</w:t>
            </w:r>
          </w:p>
        </w:tc>
        <w:tc>
          <w:tcPr>
            <w:tcW w:w="3444" w:type="dxa"/>
            <w:tcBorders>
              <w:top w:val="single" w:color="000000" w:sz="4" w:space="0"/>
              <w:left w:val="single" w:color="000000" w:sz="4" w:space="0"/>
              <w:bottom w:val="single" w:color="000000" w:sz="4" w:space="0"/>
              <w:right w:val="single" w:color="000000" w:sz="4" w:space="0"/>
            </w:tcBorders>
          </w:tcPr>
          <w:p w14:paraId="0ABB6E4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Остановочный и тормозной путь.</w:t>
            </w:r>
          </w:p>
        </w:tc>
        <w:tc>
          <w:tcPr>
            <w:tcW w:w="1360" w:type="dxa"/>
            <w:tcBorders>
              <w:top w:val="single" w:color="000000" w:sz="4" w:space="0"/>
              <w:left w:val="single" w:color="000000" w:sz="4" w:space="0"/>
              <w:bottom w:val="single" w:color="000000" w:sz="4" w:space="0"/>
              <w:right w:val="single" w:color="000000" w:sz="4" w:space="0"/>
            </w:tcBorders>
          </w:tcPr>
          <w:p w14:paraId="766FFA54">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010FE40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5E716C8B">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3BDE713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8</w:t>
            </w:r>
          </w:p>
        </w:tc>
        <w:tc>
          <w:tcPr>
            <w:tcW w:w="3444" w:type="dxa"/>
            <w:tcBorders>
              <w:top w:val="single" w:color="000000" w:sz="4" w:space="0"/>
              <w:left w:val="single" w:color="000000" w:sz="4" w:space="0"/>
              <w:bottom w:val="single" w:color="000000" w:sz="4" w:space="0"/>
              <w:right w:val="single" w:color="000000" w:sz="4" w:space="0"/>
            </w:tcBorders>
          </w:tcPr>
          <w:p w14:paraId="4E0EBD4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Встреча с работниками ГИБДД.</w:t>
            </w:r>
          </w:p>
        </w:tc>
        <w:tc>
          <w:tcPr>
            <w:tcW w:w="1360" w:type="dxa"/>
            <w:tcBorders>
              <w:top w:val="single" w:color="000000" w:sz="4" w:space="0"/>
              <w:left w:val="single" w:color="000000" w:sz="4" w:space="0"/>
              <w:bottom w:val="single" w:color="000000" w:sz="4" w:space="0"/>
              <w:right w:val="single" w:color="000000" w:sz="4" w:space="0"/>
            </w:tcBorders>
          </w:tcPr>
          <w:p w14:paraId="53311123">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7CBA3A6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Круглый стол</w:t>
            </w:r>
          </w:p>
        </w:tc>
      </w:tr>
      <w:tr w14:paraId="10CDDB9F">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616547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9</w:t>
            </w:r>
          </w:p>
        </w:tc>
        <w:tc>
          <w:tcPr>
            <w:tcW w:w="3444" w:type="dxa"/>
            <w:tcBorders>
              <w:top w:val="single" w:color="000000" w:sz="4" w:space="0"/>
              <w:left w:val="single" w:color="000000" w:sz="4" w:space="0"/>
              <w:bottom w:val="single" w:color="000000" w:sz="4" w:space="0"/>
              <w:right w:val="single" w:color="000000" w:sz="4" w:space="0"/>
            </w:tcBorders>
          </w:tcPr>
          <w:p w14:paraId="533A93B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 по правилам дорожного движения.</w:t>
            </w:r>
          </w:p>
        </w:tc>
        <w:tc>
          <w:tcPr>
            <w:tcW w:w="1360" w:type="dxa"/>
            <w:tcBorders>
              <w:top w:val="single" w:color="000000" w:sz="4" w:space="0"/>
              <w:left w:val="single" w:color="000000" w:sz="4" w:space="0"/>
              <w:bottom w:val="single" w:color="000000" w:sz="4" w:space="0"/>
              <w:right w:val="single" w:color="000000" w:sz="4" w:space="0"/>
            </w:tcBorders>
          </w:tcPr>
          <w:p w14:paraId="74830B4E">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202FDDB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w:t>
            </w:r>
          </w:p>
        </w:tc>
      </w:tr>
      <w:tr w14:paraId="5622151F">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9B15DA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10</w:t>
            </w:r>
          </w:p>
        </w:tc>
        <w:tc>
          <w:tcPr>
            <w:tcW w:w="3444" w:type="dxa"/>
            <w:tcBorders>
              <w:top w:val="single" w:color="000000" w:sz="4" w:space="0"/>
              <w:left w:val="single" w:color="000000" w:sz="4" w:space="0"/>
              <w:bottom w:val="single" w:color="000000" w:sz="4" w:space="0"/>
              <w:right w:val="single" w:color="000000" w:sz="4" w:space="0"/>
            </w:tcBorders>
          </w:tcPr>
          <w:p w14:paraId="1C53DE9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Чтоб дорогу перейти во все стороны гляди.</w:t>
            </w:r>
          </w:p>
        </w:tc>
        <w:tc>
          <w:tcPr>
            <w:tcW w:w="1360" w:type="dxa"/>
            <w:tcBorders>
              <w:top w:val="single" w:color="000000" w:sz="4" w:space="0"/>
              <w:left w:val="single" w:color="000000" w:sz="4" w:space="0"/>
              <w:bottom w:val="single" w:color="000000" w:sz="4" w:space="0"/>
              <w:right w:val="single" w:color="000000" w:sz="4" w:space="0"/>
            </w:tcBorders>
          </w:tcPr>
          <w:p w14:paraId="44B5089E">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3A5C7FA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4EC51860">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5EA48DC3">
            <w:pPr>
              <w:spacing w:after="0" w:line="240" w:lineRule="auto"/>
              <w:contextualSpacing/>
              <w:jc w:val="center"/>
              <w:rPr>
                <w:rFonts w:ascii="Times New Roman" w:hAnsi="Times New Roman" w:eastAsia="Calibri" w:cs="Times New Roman"/>
                <w:b/>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7AB32D3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Транспортные средства</w:t>
            </w:r>
          </w:p>
        </w:tc>
        <w:tc>
          <w:tcPr>
            <w:tcW w:w="1360" w:type="dxa"/>
            <w:tcBorders>
              <w:top w:val="single" w:color="000000" w:sz="4" w:space="0"/>
              <w:left w:val="single" w:color="000000" w:sz="4" w:space="0"/>
              <w:bottom w:val="single" w:color="000000" w:sz="4" w:space="0"/>
              <w:right w:val="single" w:color="000000" w:sz="4" w:space="0"/>
            </w:tcBorders>
          </w:tcPr>
          <w:p w14:paraId="5A00585F">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2B3477FE">
            <w:pPr>
              <w:spacing w:after="0" w:line="240" w:lineRule="auto"/>
              <w:contextualSpacing/>
              <w:jc w:val="center"/>
              <w:rPr>
                <w:rFonts w:ascii="Times New Roman" w:hAnsi="Times New Roman" w:eastAsia="Calibri" w:cs="Times New Roman"/>
                <w:b/>
                <w:sz w:val="24"/>
                <w:szCs w:val="24"/>
                <w:lang w:eastAsia="zh-CN"/>
              </w:rPr>
            </w:pPr>
          </w:p>
        </w:tc>
      </w:tr>
      <w:tr w14:paraId="761A3F62">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05AA3E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11</w:t>
            </w:r>
          </w:p>
        </w:tc>
        <w:tc>
          <w:tcPr>
            <w:tcW w:w="3444" w:type="dxa"/>
            <w:tcBorders>
              <w:top w:val="single" w:color="000000" w:sz="4" w:space="0"/>
              <w:left w:val="single" w:color="000000" w:sz="4" w:space="0"/>
              <w:bottom w:val="single" w:color="000000" w:sz="4" w:space="0"/>
              <w:right w:val="single" w:color="000000" w:sz="4" w:space="0"/>
            </w:tcBorders>
          </w:tcPr>
          <w:p w14:paraId="7AEA9E9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Рельсовый и безрельсовый  транспорт.</w:t>
            </w:r>
          </w:p>
        </w:tc>
        <w:tc>
          <w:tcPr>
            <w:tcW w:w="1360" w:type="dxa"/>
            <w:tcBorders>
              <w:top w:val="single" w:color="000000" w:sz="4" w:space="0"/>
              <w:left w:val="single" w:color="000000" w:sz="4" w:space="0"/>
              <w:bottom w:val="single" w:color="000000" w:sz="4" w:space="0"/>
              <w:right w:val="single" w:color="000000" w:sz="4" w:space="0"/>
            </w:tcBorders>
          </w:tcPr>
          <w:p w14:paraId="37BC9585">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2D51DC6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57C067CD">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78D7FA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12</w:t>
            </w:r>
          </w:p>
        </w:tc>
        <w:tc>
          <w:tcPr>
            <w:tcW w:w="3444" w:type="dxa"/>
            <w:tcBorders>
              <w:top w:val="single" w:color="000000" w:sz="4" w:space="0"/>
              <w:left w:val="single" w:color="000000" w:sz="4" w:space="0"/>
              <w:bottom w:val="single" w:color="000000" w:sz="4" w:space="0"/>
              <w:right w:val="single" w:color="000000" w:sz="4" w:space="0"/>
            </w:tcBorders>
          </w:tcPr>
          <w:p w14:paraId="541F4DC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Служба спасения, МЧС.</w:t>
            </w:r>
          </w:p>
        </w:tc>
        <w:tc>
          <w:tcPr>
            <w:tcW w:w="1360" w:type="dxa"/>
            <w:tcBorders>
              <w:top w:val="single" w:color="000000" w:sz="4" w:space="0"/>
              <w:left w:val="single" w:color="000000" w:sz="4" w:space="0"/>
              <w:bottom w:val="single" w:color="000000" w:sz="4" w:space="0"/>
              <w:right w:val="single" w:color="000000" w:sz="4" w:space="0"/>
            </w:tcBorders>
          </w:tcPr>
          <w:p w14:paraId="11539534">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28C21AB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Круглый стол</w:t>
            </w:r>
          </w:p>
        </w:tc>
      </w:tr>
      <w:tr w14:paraId="76A2295B">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47FE529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13</w:t>
            </w:r>
          </w:p>
        </w:tc>
        <w:tc>
          <w:tcPr>
            <w:tcW w:w="3444" w:type="dxa"/>
            <w:tcBorders>
              <w:top w:val="single" w:color="000000" w:sz="4" w:space="0"/>
              <w:left w:val="single" w:color="000000" w:sz="4" w:space="0"/>
              <w:bottom w:val="single" w:color="000000" w:sz="4" w:space="0"/>
              <w:right w:val="single" w:color="000000" w:sz="4" w:space="0"/>
            </w:tcBorders>
          </w:tcPr>
          <w:p w14:paraId="3CAF098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 детского рисунка.</w:t>
            </w:r>
          </w:p>
        </w:tc>
        <w:tc>
          <w:tcPr>
            <w:tcW w:w="1360" w:type="dxa"/>
            <w:tcBorders>
              <w:top w:val="single" w:color="000000" w:sz="4" w:space="0"/>
              <w:left w:val="single" w:color="000000" w:sz="4" w:space="0"/>
              <w:bottom w:val="single" w:color="000000" w:sz="4" w:space="0"/>
              <w:right w:val="single" w:color="000000" w:sz="4" w:space="0"/>
            </w:tcBorders>
          </w:tcPr>
          <w:p w14:paraId="4AB7635D">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846871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w:t>
            </w:r>
          </w:p>
        </w:tc>
      </w:tr>
      <w:tr w14:paraId="3CBD4633">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C9D5C59">
            <w:pPr>
              <w:spacing w:after="0" w:line="240" w:lineRule="auto"/>
              <w:contextualSpacing/>
              <w:jc w:val="center"/>
              <w:rPr>
                <w:rFonts w:ascii="Times New Roman" w:hAnsi="Times New Roman" w:eastAsia="Calibri" w:cs="Times New Roman"/>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063F44F3">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Здравствуй, дорога! (Общие правила)</w:t>
            </w:r>
          </w:p>
        </w:tc>
        <w:tc>
          <w:tcPr>
            <w:tcW w:w="1360" w:type="dxa"/>
            <w:tcBorders>
              <w:top w:val="single" w:color="000000" w:sz="4" w:space="0"/>
              <w:left w:val="single" w:color="000000" w:sz="4" w:space="0"/>
              <w:bottom w:val="single" w:color="000000" w:sz="4" w:space="0"/>
              <w:right w:val="single" w:color="000000" w:sz="4" w:space="0"/>
            </w:tcBorders>
          </w:tcPr>
          <w:p w14:paraId="733A7BAD">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4961DEB1">
            <w:pPr>
              <w:spacing w:after="0" w:line="240" w:lineRule="auto"/>
              <w:contextualSpacing/>
              <w:jc w:val="center"/>
              <w:rPr>
                <w:rFonts w:ascii="Times New Roman" w:hAnsi="Times New Roman" w:eastAsia="Calibri" w:cs="Times New Roman"/>
                <w:b/>
                <w:sz w:val="24"/>
                <w:szCs w:val="24"/>
                <w:lang w:eastAsia="zh-CN"/>
              </w:rPr>
            </w:pPr>
          </w:p>
        </w:tc>
      </w:tr>
      <w:tr w14:paraId="3C569C83">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33CCF59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14</w:t>
            </w:r>
          </w:p>
        </w:tc>
        <w:tc>
          <w:tcPr>
            <w:tcW w:w="3444" w:type="dxa"/>
            <w:tcBorders>
              <w:top w:val="single" w:color="000000" w:sz="4" w:space="0"/>
              <w:left w:val="single" w:color="000000" w:sz="4" w:space="0"/>
              <w:bottom w:val="single" w:color="000000" w:sz="4" w:space="0"/>
              <w:right w:val="single" w:color="000000" w:sz="4" w:space="0"/>
            </w:tcBorders>
          </w:tcPr>
          <w:p w14:paraId="6618D04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Сигналы регулировщика.</w:t>
            </w:r>
          </w:p>
        </w:tc>
        <w:tc>
          <w:tcPr>
            <w:tcW w:w="1360" w:type="dxa"/>
            <w:tcBorders>
              <w:top w:val="single" w:color="000000" w:sz="4" w:space="0"/>
              <w:left w:val="single" w:color="000000" w:sz="4" w:space="0"/>
              <w:bottom w:val="single" w:color="000000" w:sz="4" w:space="0"/>
              <w:right w:val="single" w:color="000000" w:sz="4" w:space="0"/>
            </w:tcBorders>
          </w:tcPr>
          <w:p w14:paraId="3F84B5D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145A7C8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418977D5">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9CF855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15</w:t>
            </w:r>
          </w:p>
        </w:tc>
        <w:tc>
          <w:tcPr>
            <w:tcW w:w="3444" w:type="dxa"/>
            <w:tcBorders>
              <w:top w:val="single" w:color="000000" w:sz="4" w:space="0"/>
              <w:left w:val="single" w:color="000000" w:sz="4" w:space="0"/>
              <w:bottom w:val="single" w:color="000000" w:sz="4" w:space="0"/>
              <w:right w:val="single" w:color="000000" w:sz="4" w:space="0"/>
            </w:tcBorders>
          </w:tcPr>
          <w:p w14:paraId="6639309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Инспектор ГИБДД  (регулировщик)– наш друг и помощник.</w:t>
            </w:r>
          </w:p>
        </w:tc>
        <w:tc>
          <w:tcPr>
            <w:tcW w:w="1360" w:type="dxa"/>
            <w:tcBorders>
              <w:top w:val="single" w:color="000000" w:sz="4" w:space="0"/>
              <w:left w:val="single" w:color="000000" w:sz="4" w:space="0"/>
              <w:bottom w:val="single" w:color="000000" w:sz="4" w:space="0"/>
              <w:right w:val="single" w:color="000000" w:sz="4" w:space="0"/>
            </w:tcBorders>
          </w:tcPr>
          <w:p w14:paraId="3E78E5CC">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0C9CBB6B">
            <w:pPr>
              <w:spacing w:after="0" w:line="240" w:lineRule="auto"/>
              <w:rPr>
                <w:rFonts w:ascii="Times New Roman" w:hAnsi="Times New Roman" w:eastAsia="Calibri" w:cs="Times New Roman"/>
                <w:sz w:val="24"/>
                <w:szCs w:val="24"/>
                <w:lang w:eastAsia="zh-CN"/>
              </w:rPr>
            </w:pPr>
          </w:p>
        </w:tc>
      </w:tr>
      <w:tr w14:paraId="24849390">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CA00AA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16</w:t>
            </w:r>
          </w:p>
        </w:tc>
        <w:tc>
          <w:tcPr>
            <w:tcW w:w="3444" w:type="dxa"/>
            <w:tcBorders>
              <w:top w:val="single" w:color="000000" w:sz="4" w:space="0"/>
              <w:left w:val="single" w:color="000000" w:sz="4" w:space="0"/>
              <w:bottom w:val="single" w:color="000000" w:sz="4" w:space="0"/>
              <w:right w:val="single" w:color="000000" w:sz="4" w:space="0"/>
            </w:tcBorders>
          </w:tcPr>
          <w:p w14:paraId="4294E8A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w:t>
            </w:r>
          </w:p>
        </w:tc>
        <w:tc>
          <w:tcPr>
            <w:tcW w:w="1360" w:type="dxa"/>
            <w:tcBorders>
              <w:top w:val="single" w:color="000000" w:sz="4" w:space="0"/>
              <w:left w:val="single" w:color="000000" w:sz="4" w:space="0"/>
              <w:bottom w:val="single" w:color="000000" w:sz="4" w:space="0"/>
              <w:right w:val="single" w:color="000000" w:sz="4" w:space="0"/>
            </w:tcBorders>
          </w:tcPr>
          <w:p w14:paraId="473C3536">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14DF9ED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w:t>
            </w:r>
          </w:p>
        </w:tc>
      </w:tr>
      <w:tr w14:paraId="4E612A40">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70573A1">
            <w:pPr>
              <w:spacing w:after="0" w:line="240" w:lineRule="auto"/>
              <w:contextualSpacing/>
              <w:jc w:val="center"/>
              <w:rPr>
                <w:rFonts w:ascii="Times New Roman" w:hAnsi="Times New Roman" w:eastAsia="Calibri" w:cs="Times New Roman"/>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3314291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Правила дорожного движения.</w:t>
            </w:r>
          </w:p>
        </w:tc>
        <w:tc>
          <w:tcPr>
            <w:tcW w:w="1360" w:type="dxa"/>
            <w:tcBorders>
              <w:top w:val="single" w:color="000000" w:sz="4" w:space="0"/>
              <w:left w:val="single" w:color="000000" w:sz="4" w:space="0"/>
              <w:bottom w:val="single" w:color="000000" w:sz="4" w:space="0"/>
              <w:right w:val="single" w:color="000000" w:sz="4" w:space="0"/>
            </w:tcBorders>
          </w:tcPr>
          <w:p w14:paraId="66EC63A8">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777" w:type="dxa"/>
            <w:tcBorders>
              <w:top w:val="single" w:color="000000" w:sz="4" w:space="0"/>
              <w:left w:val="single" w:color="000000" w:sz="4" w:space="0"/>
              <w:bottom w:val="single" w:color="000000" w:sz="4" w:space="0"/>
              <w:right w:val="single" w:color="000000" w:sz="4" w:space="0"/>
            </w:tcBorders>
          </w:tcPr>
          <w:p w14:paraId="69C90B5F">
            <w:pPr>
              <w:spacing w:after="0" w:line="240" w:lineRule="auto"/>
              <w:contextualSpacing/>
              <w:jc w:val="center"/>
              <w:rPr>
                <w:rFonts w:ascii="Times New Roman" w:hAnsi="Times New Roman" w:eastAsia="Calibri" w:cs="Times New Roman"/>
                <w:b/>
                <w:sz w:val="24"/>
                <w:szCs w:val="24"/>
                <w:lang w:eastAsia="zh-CN"/>
              </w:rPr>
            </w:pPr>
          </w:p>
        </w:tc>
      </w:tr>
      <w:tr w14:paraId="79EEF0BA">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9EE130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17</w:t>
            </w:r>
          </w:p>
        </w:tc>
        <w:tc>
          <w:tcPr>
            <w:tcW w:w="3444" w:type="dxa"/>
            <w:tcBorders>
              <w:top w:val="single" w:color="000000" w:sz="4" w:space="0"/>
              <w:left w:val="single" w:color="000000" w:sz="4" w:space="0"/>
              <w:bottom w:val="single" w:color="000000" w:sz="4" w:space="0"/>
              <w:right w:val="single" w:color="000000" w:sz="4" w:space="0"/>
            </w:tcBorders>
          </w:tcPr>
          <w:p w14:paraId="546A6584">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Движение пешеходов.</w:t>
            </w:r>
          </w:p>
        </w:tc>
        <w:tc>
          <w:tcPr>
            <w:tcW w:w="1360" w:type="dxa"/>
            <w:tcBorders>
              <w:top w:val="single" w:color="000000" w:sz="4" w:space="0"/>
              <w:left w:val="single" w:color="000000" w:sz="4" w:space="0"/>
              <w:bottom w:val="single" w:color="000000" w:sz="4" w:space="0"/>
              <w:right w:val="single" w:color="000000" w:sz="4" w:space="0"/>
            </w:tcBorders>
          </w:tcPr>
          <w:p w14:paraId="0C8FC9E8">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001C251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06C18FA4">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F7027E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18</w:t>
            </w:r>
          </w:p>
        </w:tc>
        <w:tc>
          <w:tcPr>
            <w:tcW w:w="3444" w:type="dxa"/>
            <w:tcBorders>
              <w:top w:val="single" w:color="000000" w:sz="4" w:space="0"/>
              <w:left w:val="single" w:color="000000" w:sz="4" w:space="0"/>
              <w:bottom w:val="single" w:color="000000" w:sz="4" w:space="0"/>
              <w:right w:val="single" w:color="000000" w:sz="4" w:space="0"/>
            </w:tcBorders>
          </w:tcPr>
          <w:p w14:paraId="43CA2E7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Права и обязанности пешеходов.</w:t>
            </w:r>
          </w:p>
        </w:tc>
        <w:tc>
          <w:tcPr>
            <w:tcW w:w="1360" w:type="dxa"/>
            <w:tcBorders>
              <w:top w:val="single" w:color="000000" w:sz="4" w:space="0"/>
              <w:left w:val="single" w:color="000000" w:sz="4" w:space="0"/>
              <w:bottom w:val="single" w:color="000000" w:sz="4" w:space="0"/>
              <w:right w:val="single" w:color="000000" w:sz="4" w:space="0"/>
            </w:tcBorders>
          </w:tcPr>
          <w:p w14:paraId="1C46154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4554BA5D">
            <w:pPr>
              <w:spacing w:after="0" w:line="240" w:lineRule="auto"/>
              <w:rPr>
                <w:rFonts w:ascii="Times New Roman" w:hAnsi="Times New Roman" w:eastAsia="Calibri" w:cs="Times New Roman"/>
                <w:sz w:val="24"/>
                <w:szCs w:val="24"/>
                <w:lang w:eastAsia="zh-CN"/>
              </w:rPr>
            </w:pPr>
          </w:p>
        </w:tc>
      </w:tr>
      <w:tr w14:paraId="41ED7A89">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51855BE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19</w:t>
            </w:r>
          </w:p>
        </w:tc>
        <w:tc>
          <w:tcPr>
            <w:tcW w:w="3444" w:type="dxa"/>
            <w:tcBorders>
              <w:top w:val="single" w:color="000000" w:sz="4" w:space="0"/>
              <w:left w:val="single" w:color="000000" w:sz="4" w:space="0"/>
              <w:bottom w:val="single" w:color="000000" w:sz="4" w:space="0"/>
              <w:right w:val="single" w:color="000000" w:sz="4" w:space="0"/>
            </w:tcBorders>
          </w:tcPr>
          <w:p w14:paraId="3C8C68A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 рисунков «Нарушители».</w:t>
            </w:r>
          </w:p>
        </w:tc>
        <w:tc>
          <w:tcPr>
            <w:tcW w:w="1360" w:type="dxa"/>
            <w:tcBorders>
              <w:top w:val="single" w:color="000000" w:sz="4" w:space="0"/>
              <w:left w:val="single" w:color="000000" w:sz="4" w:space="0"/>
              <w:bottom w:val="single" w:color="000000" w:sz="4" w:space="0"/>
              <w:right w:val="single" w:color="000000" w:sz="4" w:space="0"/>
            </w:tcBorders>
          </w:tcPr>
          <w:p w14:paraId="7C9093BA">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2EF53AB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w:t>
            </w:r>
          </w:p>
        </w:tc>
      </w:tr>
      <w:tr w14:paraId="72963E67">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6BA152A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20</w:t>
            </w:r>
          </w:p>
        </w:tc>
        <w:tc>
          <w:tcPr>
            <w:tcW w:w="3444" w:type="dxa"/>
            <w:tcBorders>
              <w:top w:val="single" w:color="000000" w:sz="4" w:space="0"/>
              <w:left w:val="single" w:color="000000" w:sz="4" w:space="0"/>
              <w:bottom w:val="single" w:color="000000" w:sz="4" w:space="0"/>
              <w:right w:val="single" w:color="000000" w:sz="4" w:space="0"/>
            </w:tcBorders>
          </w:tcPr>
          <w:p w14:paraId="5414ED3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Игры детей и дорожная безопасность.</w:t>
            </w:r>
          </w:p>
        </w:tc>
        <w:tc>
          <w:tcPr>
            <w:tcW w:w="1360" w:type="dxa"/>
            <w:tcBorders>
              <w:top w:val="single" w:color="000000" w:sz="4" w:space="0"/>
              <w:left w:val="single" w:color="000000" w:sz="4" w:space="0"/>
              <w:bottom w:val="single" w:color="000000" w:sz="4" w:space="0"/>
              <w:right w:val="single" w:color="000000" w:sz="4" w:space="0"/>
            </w:tcBorders>
          </w:tcPr>
          <w:p w14:paraId="025C4E39">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6946244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5BADA6F7">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6FBFB67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21</w:t>
            </w:r>
          </w:p>
        </w:tc>
        <w:tc>
          <w:tcPr>
            <w:tcW w:w="3444" w:type="dxa"/>
            <w:tcBorders>
              <w:top w:val="single" w:color="000000" w:sz="4" w:space="0"/>
              <w:left w:val="single" w:color="000000" w:sz="4" w:space="0"/>
              <w:bottom w:val="single" w:color="000000" w:sz="4" w:space="0"/>
              <w:right w:val="single" w:color="000000" w:sz="4" w:space="0"/>
            </w:tcBorders>
          </w:tcPr>
          <w:p w14:paraId="7F5F23E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Причины дорожных аварий.</w:t>
            </w:r>
          </w:p>
        </w:tc>
        <w:tc>
          <w:tcPr>
            <w:tcW w:w="1360" w:type="dxa"/>
            <w:tcBorders>
              <w:top w:val="single" w:color="000000" w:sz="4" w:space="0"/>
              <w:left w:val="single" w:color="000000" w:sz="4" w:space="0"/>
              <w:bottom w:val="single" w:color="000000" w:sz="4" w:space="0"/>
              <w:right w:val="single" w:color="000000" w:sz="4" w:space="0"/>
            </w:tcBorders>
          </w:tcPr>
          <w:p w14:paraId="631ECE51">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30541C02">
            <w:pPr>
              <w:spacing w:after="0" w:line="240" w:lineRule="auto"/>
              <w:rPr>
                <w:rFonts w:ascii="Times New Roman" w:hAnsi="Times New Roman" w:eastAsia="Calibri" w:cs="Times New Roman"/>
                <w:sz w:val="24"/>
                <w:szCs w:val="24"/>
                <w:lang w:eastAsia="zh-CN"/>
              </w:rPr>
            </w:pPr>
          </w:p>
        </w:tc>
      </w:tr>
      <w:tr w14:paraId="35373016">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594A9FE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22</w:t>
            </w:r>
          </w:p>
        </w:tc>
        <w:tc>
          <w:tcPr>
            <w:tcW w:w="3444" w:type="dxa"/>
            <w:tcBorders>
              <w:top w:val="single" w:color="000000" w:sz="4" w:space="0"/>
              <w:left w:val="single" w:color="000000" w:sz="4" w:space="0"/>
              <w:bottom w:val="single" w:color="000000" w:sz="4" w:space="0"/>
              <w:right w:val="single" w:color="000000" w:sz="4" w:space="0"/>
            </w:tcBorders>
          </w:tcPr>
          <w:p w14:paraId="39EED12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Перекрёсток и опасные повороты.</w:t>
            </w:r>
          </w:p>
        </w:tc>
        <w:tc>
          <w:tcPr>
            <w:tcW w:w="1360" w:type="dxa"/>
            <w:tcBorders>
              <w:top w:val="single" w:color="000000" w:sz="4" w:space="0"/>
              <w:left w:val="single" w:color="000000" w:sz="4" w:space="0"/>
              <w:bottom w:val="single" w:color="000000" w:sz="4" w:space="0"/>
              <w:right w:val="single" w:color="000000" w:sz="4" w:space="0"/>
            </w:tcBorders>
          </w:tcPr>
          <w:p w14:paraId="03571D31">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21182B8E">
            <w:pPr>
              <w:spacing w:after="0" w:line="240" w:lineRule="auto"/>
              <w:rPr>
                <w:rFonts w:ascii="Times New Roman" w:hAnsi="Times New Roman" w:eastAsia="Calibri" w:cs="Times New Roman"/>
                <w:sz w:val="24"/>
                <w:szCs w:val="24"/>
                <w:lang w:eastAsia="zh-CN"/>
              </w:rPr>
            </w:pPr>
          </w:p>
        </w:tc>
      </w:tr>
      <w:tr w14:paraId="4F179C27">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EDF2F8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23</w:t>
            </w:r>
          </w:p>
        </w:tc>
        <w:tc>
          <w:tcPr>
            <w:tcW w:w="3444" w:type="dxa"/>
            <w:tcBorders>
              <w:top w:val="single" w:color="000000" w:sz="4" w:space="0"/>
              <w:left w:val="single" w:color="000000" w:sz="4" w:space="0"/>
              <w:bottom w:val="single" w:color="000000" w:sz="4" w:space="0"/>
              <w:right w:val="single" w:color="000000" w:sz="4" w:space="0"/>
            </w:tcBorders>
          </w:tcPr>
          <w:p w14:paraId="661C404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Практическая работа. Переход улицы с двусторонним движением.</w:t>
            </w:r>
          </w:p>
        </w:tc>
        <w:tc>
          <w:tcPr>
            <w:tcW w:w="1360" w:type="dxa"/>
            <w:tcBorders>
              <w:top w:val="single" w:color="000000" w:sz="4" w:space="0"/>
              <w:left w:val="single" w:color="000000" w:sz="4" w:space="0"/>
              <w:bottom w:val="single" w:color="000000" w:sz="4" w:space="0"/>
              <w:right w:val="single" w:color="000000" w:sz="4" w:space="0"/>
            </w:tcBorders>
          </w:tcPr>
          <w:p w14:paraId="23BF1000">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0201899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3C145453">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E59E25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24</w:t>
            </w:r>
          </w:p>
        </w:tc>
        <w:tc>
          <w:tcPr>
            <w:tcW w:w="3444" w:type="dxa"/>
            <w:tcBorders>
              <w:top w:val="single" w:color="000000" w:sz="4" w:space="0"/>
              <w:left w:val="single" w:color="000000" w:sz="4" w:space="0"/>
              <w:bottom w:val="single" w:color="000000" w:sz="4" w:space="0"/>
              <w:right w:val="single" w:color="000000" w:sz="4" w:space="0"/>
            </w:tcBorders>
          </w:tcPr>
          <w:p w14:paraId="1C2936FA">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Железнодорожный переезд.</w:t>
            </w:r>
          </w:p>
        </w:tc>
        <w:tc>
          <w:tcPr>
            <w:tcW w:w="1360" w:type="dxa"/>
            <w:tcBorders>
              <w:top w:val="single" w:color="000000" w:sz="4" w:space="0"/>
              <w:left w:val="single" w:color="000000" w:sz="4" w:space="0"/>
              <w:bottom w:val="single" w:color="000000" w:sz="4" w:space="0"/>
              <w:right w:val="single" w:color="000000" w:sz="4" w:space="0"/>
            </w:tcBorders>
          </w:tcPr>
          <w:p w14:paraId="487AC0B4">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7415A21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2F9FAE09">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3D51776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25</w:t>
            </w:r>
          </w:p>
        </w:tc>
        <w:tc>
          <w:tcPr>
            <w:tcW w:w="3444" w:type="dxa"/>
            <w:tcBorders>
              <w:top w:val="single" w:color="000000" w:sz="4" w:space="0"/>
              <w:left w:val="single" w:color="000000" w:sz="4" w:space="0"/>
              <w:bottom w:val="single" w:color="000000" w:sz="4" w:space="0"/>
              <w:right w:val="single" w:color="000000" w:sz="4" w:space="0"/>
            </w:tcBorders>
          </w:tcPr>
          <w:p w14:paraId="1E5AA02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перехода железной дороги.</w:t>
            </w:r>
          </w:p>
        </w:tc>
        <w:tc>
          <w:tcPr>
            <w:tcW w:w="1360" w:type="dxa"/>
            <w:tcBorders>
              <w:top w:val="single" w:color="000000" w:sz="4" w:space="0"/>
              <w:left w:val="single" w:color="000000" w:sz="4" w:space="0"/>
              <w:bottom w:val="single" w:color="000000" w:sz="4" w:space="0"/>
              <w:right w:val="single" w:color="000000" w:sz="4" w:space="0"/>
            </w:tcBorders>
          </w:tcPr>
          <w:p w14:paraId="5ABBC9C2">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03757D3E">
            <w:pPr>
              <w:spacing w:after="0" w:line="240" w:lineRule="auto"/>
              <w:rPr>
                <w:rFonts w:ascii="Times New Roman" w:hAnsi="Times New Roman" w:eastAsia="Calibri" w:cs="Times New Roman"/>
                <w:sz w:val="24"/>
                <w:szCs w:val="24"/>
                <w:lang w:eastAsia="zh-CN"/>
              </w:rPr>
            </w:pPr>
          </w:p>
        </w:tc>
      </w:tr>
      <w:tr w14:paraId="5691ADFB">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BB9067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26</w:t>
            </w:r>
          </w:p>
        </w:tc>
        <w:tc>
          <w:tcPr>
            <w:tcW w:w="3444" w:type="dxa"/>
            <w:tcBorders>
              <w:top w:val="single" w:color="000000" w:sz="4" w:space="0"/>
              <w:left w:val="single" w:color="000000" w:sz="4" w:space="0"/>
              <w:bottom w:val="single" w:color="000000" w:sz="4" w:space="0"/>
              <w:right w:val="single" w:color="000000" w:sz="4" w:space="0"/>
            </w:tcBorders>
          </w:tcPr>
          <w:p w14:paraId="6F224DE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Конкурс рисунков «Кто виноват?» </w:t>
            </w:r>
          </w:p>
        </w:tc>
        <w:tc>
          <w:tcPr>
            <w:tcW w:w="1360" w:type="dxa"/>
            <w:tcBorders>
              <w:top w:val="single" w:color="000000" w:sz="4" w:space="0"/>
              <w:left w:val="single" w:color="000000" w:sz="4" w:space="0"/>
              <w:bottom w:val="single" w:color="000000" w:sz="4" w:space="0"/>
              <w:right w:val="single" w:color="000000" w:sz="4" w:space="0"/>
            </w:tcBorders>
          </w:tcPr>
          <w:p w14:paraId="3C255EA3">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AE3090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w:t>
            </w:r>
          </w:p>
        </w:tc>
      </w:tr>
      <w:tr w14:paraId="040BB286">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08A30D9F">
            <w:pPr>
              <w:spacing w:after="0" w:line="240" w:lineRule="auto"/>
              <w:contextualSpacing/>
              <w:jc w:val="center"/>
              <w:rPr>
                <w:rFonts w:ascii="Times New Roman" w:hAnsi="Times New Roman" w:eastAsia="Calibri" w:cs="Times New Roman"/>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4A4578E2">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Наш друг - светофор.</w:t>
            </w:r>
          </w:p>
        </w:tc>
        <w:tc>
          <w:tcPr>
            <w:tcW w:w="1360" w:type="dxa"/>
            <w:tcBorders>
              <w:top w:val="single" w:color="000000" w:sz="4" w:space="0"/>
              <w:left w:val="single" w:color="000000" w:sz="4" w:space="0"/>
              <w:bottom w:val="single" w:color="000000" w:sz="4" w:space="0"/>
              <w:right w:val="single" w:color="000000" w:sz="4" w:space="0"/>
            </w:tcBorders>
          </w:tcPr>
          <w:p w14:paraId="2E104953">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777" w:type="dxa"/>
            <w:tcBorders>
              <w:top w:val="single" w:color="000000" w:sz="4" w:space="0"/>
              <w:left w:val="single" w:color="000000" w:sz="4" w:space="0"/>
              <w:bottom w:val="single" w:color="000000" w:sz="4" w:space="0"/>
              <w:right w:val="single" w:color="000000" w:sz="4" w:space="0"/>
            </w:tcBorders>
          </w:tcPr>
          <w:p w14:paraId="0AE5F47A">
            <w:pPr>
              <w:spacing w:after="0" w:line="240" w:lineRule="auto"/>
              <w:contextualSpacing/>
              <w:jc w:val="center"/>
              <w:rPr>
                <w:rFonts w:ascii="Times New Roman" w:hAnsi="Times New Roman" w:eastAsia="Calibri" w:cs="Times New Roman"/>
                <w:b/>
                <w:sz w:val="24"/>
                <w:szCs w:val="24"/>
                <w:lang w:eastAsia="zh-CN"/>
              </w:rPr>
            </w:pPr>
          </w:p>
        </w:tc>
      </w:tr>
      <w:tr w14:paraId="03067B01">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C0F7A0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27</w:t>
            </w:r>
          </w:p>
        </w:tc>
        <w:tc>
          <w:tcPr>
            <w:tcW w:w="3444" w:type="dxa"/>
            <w:tcBorders>
              <w:top w:val="single" w:color="000000" w:sz="4" w:space="0"/>
              <w:left w:val="single" w:color="000000" w:sz="4" w:space="0"/>
              <w:bottom w:val="single" w:color="000000" w:sz="4" w:space="0"/>
              <w:right w:val="single" w:color="000000" w:sz="4" w:space="0"/>
            </w:tcBorders>
          </w:tcPr>
          <w:p w14:paraId="3B8CDC4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Знакомство с транспортом города.</w:t>
            </w:r>
          </w:p>
        </w:tc>
        <w:tc>
          <w:tcPr>
            <w:tcW w:w="1360" w:type="dxa"/>
            <w:tcBorders>
              <w:top w:val="single" w:color="000000" w:sz="4" w:space="0"/>
              <w:left w:val="single" w:color="000000" w:sz="4" w:space="0"/>
              <w:bottom w:val="single" w:color="000000" w:sz="4" w:space="0"/>
              <w:right w:val="single" w:color="000000" w:sz="4" w:space="0"/>
            </w:tcBorders>
          </w:tcPr>
          <w:p w14:paraId="5D31E000">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78D08E8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35C521FC">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42787B5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28</w:t>
            </w:r>
          </w:p>
        </w:tc>
        <w:tc>
          <w:tcPr>
            <w:tcW w:w="3444" w:type="dxa"/>
            <w:tcBorders>
              <w:top w:val="single" w:color="000000" w:sz="4" w:space="0"/>
              <w:left w:val="single" w:color="000000" w:sz="4" w:space="0"/>
              <w:bottom w:val="single" w:color="000000" w:sz="4" w:space="0"/>
              <w:right w:val="single" w:color="000000" w:sz="4" w:space="0"/>
            </w:tcBorders>
          </w:tcPr>
          <w:p w14:paraId="1A9D788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Сигналы, подаваемые водителями транспортных средств.</w:t>
            </w:r>
          </w:p>
        </w:tc>
        <w:tc>
          <w:tcPr>
            <w:tcW w:w="1360" w:type="dxa"/>
            <w:tcBorders>
              <w:top w:val="single" w:color="000000" w:sz="4" w:space="0"/>
              <w:left w:val="single" w:color="000000" w:sz="4" w:space="0"/>
              <w:bottom w:val="single" w:color="000000" w:sz="4" w:space="0"/>
              <w:right w:val="single" w:color="000000" w:sz="4" w:space="0"/>
            </w:tcBorders>
          </w:tcPr>
          <w:p w14:paraId="599E6833">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4DDACCB3">
            <w:pPr>
              <w:spacing w:after="0" w:line="240" w:lineRule="auto"/>
              <w:rPr>
                <w:rFonts w:ascii="Times New Roman" w:hAnsi="Times New Roman" w:eastAsia="Calibri" w:cs="Times New Roman"/>
                <w:sz w:val="24"/>
                <w:szCs w:val="24"/>
                <w:lang w:eastAsia="zh-CN"/>
              </w:rPr>
            </w:pPr>
          </w:p>
        </w:tc>
      </w:tr>
      <w:tr w14:paraId="1A5C11D7">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CAEC76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29</w:t>
            </w:r>
          </w:p>
        </w:tc>
        <w:tc>
          <w:tcPr>
            <w:tcW w:w="3444" w:type="dxa"/>
            <w:tcBorders>
              <w:top w:val="single" w:color="000000" w:sz="4" w:space="0"/>
              <w:left w:val="single" w:color="000000" w:sz="4" w:space="0"/>
              <w:bottom w:val="single" w:color="000000" w:sz="4" w:space="0"/>
              <w:right w:val="single" w:color="000000" w:sz="4" w:space="0"/>
            </w:tcBorders>
          </w:tcPr>
          <w:p w14:paraId="386F88E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Викторина «Красный, жёлтый, зелёный».</w:t>
            </w:r>
          </w:p>
        </w:tc>
        <w:tc>
          <w:tcPr>
            <w:tcW w:w="1360" w:type="dxa"/>
            <w:tcBorders>
              <w:top w:val="single" w:color="000000" w:sz="4" w:space="0"/>
              <w:left w:val="single" w:color="000000" w:sz="4" w:space="0"/>
              <w:bottom w:val="single" w:color="000000" w:sz="4" w:space="0"/>
              <w:right w:val="single" w:color="000000" w:sz="4" w:space="0"/>
            </w:tcBorders>
          </w:tcPr>
          <w:p w14:paraId="49E9F219">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264F793">
            <w:pPr>
              <w:spacing w:after="0" w:line="240" w:lineRule="auto"/>
              <w:contextualSpacing/>
              <w:jc w:val="center"/>
              <w:rPr>
                <w:rFonts w:hint="default" w:ascii="Times New Roman" w:hAnsi="Times New Roman" w:eastAsia="Calibri" w:cs="Times New Roman"/>
                <w:sz w:val="24"/>
                <w:szCs w:val="24"/>
                <w:lang w:val="ru-RU" w:eastAsia="zh-CN"/>
              </w:rPr>
            </w:pPr>
            <w:r>
              <w:rPr>
                <w:rFonts w:ascii="Times New Roman" w:hAnsi="Times New Roman" w:eastAsia="Calibri" w:cs="Times New Roman"/>
                <w:sz w:val="24"/>
                <w:szCs w:val="24"/>
                <w:lang w:val="ru-RU" w:eastAsia="zh-CN"/>
              </w:rPr>
              <w:t>викторина</w:t>
            </w:r>
          </w:p>
        </w:tc>
      </w:tr>
      <w:tr w14:paraId="7A90A4D7">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3AA9196">
            <w:pPr>
              <w:spacing w:after="0" w:line="240" w:lineRule="auto"/>
              <w:contextualSpacing/>
              <w:jc w:val="center"/>
              <w:rPr>
                <w:rFonts w:ascii="Times New Roman" w:hAnsi="Times New Roman" w:eastAsia="Calibri" w:cs="Times New Roman"/>
                <w:sz w:val="24"/>
                <w:szCs w:val="24"/>
                <w:lang w:eastAsia="zh-CN"/>
              </w:rPr>
            </w:pPr>
          </w:p>
        </w:tc>
        <w:tc>
          <w:tcPr>
            <w:tcW w:w="3444" w:type="dxa"/>
            <w:tcBorders>
              <w:top w:val="single" w:color="000000" w:sz="4" w:space="0"/>
              <w:left w:val="single" w:color="000000" w:sz="4" w:space="0"/>
              <w:bottom w:val="single" w:color="000000" w:sz="4" w:space="0"/>
              <w:right w:val="single" w:color="000000" w:sz="4" w:space="0"/>
            </w:tcBorders>
          </w:tcPr>
          <w:p w14:paraId="043F57C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Дорожные знаки.</w:t>
            </w:r>
          </w:p>
        </w:tc>
        <w:tc>
          <w:tcPr>
            <w:tcW w:w="1360" w:type="dxa"/>
            <w:tcBorders>
              <w:top w:val="single" w:color="000000" w:sz="4" w:space="0"/>
              <w:left w:val="single" w:color="000000" w:sz="4" w:space="0"/>
              <w:bottom w:val="single" w:color="000000" w:sz="4" w:space="0"/>
              <w:right w:val="single" w:color="000000" w:sz="4" w:space="0"/>
            </w:tcBorders>
          </w:tcPr>
          <w:p w14:paraId="5FAC8CA0">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5</w:t>
            </w:r>
          </w:p>
        </w:tc>
        <w:tc>
          <w:tcPr>
            <w:tcW w:w="3777" w:type="dxa"/>
            <w:tcBorders>
              <w:top w:val="single" w:color="000000" w:sz="4" w:space="0"/>
              <w:left w:val="single" w:color="000000" w:sz="4" w:space="0"/>
              <w:bottom w:val="single" w:color="000000" w:sz="4" w:space="0"/>
              <w:right w:val="single" w:color="000000" w:sz="4" w:space="0"/>
            </w:tcBorders>
          </w:tcPr>
          <w:p w14:paraId="00F29967">
            <w:pPr>
              <w:spacing w:after="0" w:line="240" w:lineRule="auto"/>
              <w:contextualSpacing/>
              <w:jc w:val="center"/>
              <w:rPr>
                <w:rFonts w:ascii="Times New Roman" w:hAnsi="Times New Roman" w:eastAsia="Calibri" w:cs="Times New Roman"/>
                <w:b/>
                <w:sz w:val="24"/>
                <w:szCs w:val="24"/>
                <w:lang w:eastAsia="zh-CN"/>
              </w:rPr>
            </w:pPr>
          </w:p>
        </w:tc>
      </w:tr>
      <w:tr w14:paraId="34A33DBC">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6AB045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30</w:t>
            </w:r>
          </w:p>
        </w:tc>
        <w:tc>
          <w:tcPr>
            <w:tcW w:w="3444" w:type="dxa"/>
            <w:tcBorders>
              <w:top w:val="single" w:color="000000" w:sz="4" w:space="0"/>
              <w:left w:val="single" w:color="000000" w:sz="4" w:space="0"/>
              <w:bottom w:val="single" w:color="000000" w:sz="4" w:space="0"/>
              <w:right w:val="single" w:color="000000" w:sz="4" w:space="0"/>
            </w:tcBorders>
          </w:tcPr>
          <w:p w14:paraId="6550409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Запрещающие знаки.</w:t>
            </w:r>
          </w:p>
        </w:tc>
        <w:tc>
          <w:tcPr>
            <w:tcW w:w="1360" w:type="dxa"/>
            <w:tcBorders>
              <w:top w:val="single" w:color="000000" w:sz="4" w:space="0"/>
              <w:left w:val="single" w:color="000000" w:sz="4" w:space="0"/>
              <w:bottom w:val="single" w:color="000000" w:sz="4" w:space="0"/>
              <w:right w:val="single" w:color="000000" w:sz="4" w:space="0"/>
            </w:tcBorders>
          </w:tcPr>
          <w:p w14:paraId="0310204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restart"/>
            <w:tcBorders>
              <w:top w:val="single" w:color="000000" w:sz="4" w:space="0"/>
              <w:left w:val="single" w:color="000000" w:sz="4" w:space="0"/>
              <w:bottom w:val="single" w:color="000000" w:sz="4" w:space="0"/>
              <w:right w:val="single" w:color="000000" w:sz="4" w:space="0"/>
            </w:tcBorders>
          </w:tcPr>
          <w:p w14:paraId="53BB92E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73FB8C29">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14AEFC3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31</w:t>
            </w:r>
          </w:p>
        </w:tc>
        <w:tc>
          <w:tcPr>
            <w:tcW w:w="3444" w:type="dxa"/>
            <w:tcBorders>
              <w:top w:val="single" w:color="000000" w:sz="4" w:space="0"/>
              <w:left w:val="single" w:color="000000" w:sz="4" w:space="0"/>
              <w:bottom w:val="single" w:color="000000" w:sz="4" w:space="0"/>
              <w:right w:val="single" w:color="000000" w:sz="4" w:space="0"/>
            </w:tcBorders>
          </w:tcPr>
          <w:p w14:paraId="2EAFD7C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Предписывающие знаки.</w:t>
            </w:r>
          </w:p>
        </w:tc>
        <w:tc>
          <w:tcPr>
            <w:tcW w:w="1360" w:type="dxa"/>
            <w:tcBorders>
              <w:top w:val="single" w:color="000000" w:sz="4" w:space="0"/>
              <w:left w:val="single" w:color="000000" w:sz="4" w:space="0"/>
              <w:bottom w:val="single" w:color="000000" w:sz="4" w:space="0"/>
              <w:right w:val="single" w:color="000000" w:sz="4" w:space="0"/>
            </w:tcBorders>
          </w:tcPr>
          <w:p w14:paraId="66B9F39D">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2C8342C3">
            <w:pPr>
              <w:spacing w:after="0" w:line="240" w:lineRule="auto"/>
              <w:rPr>
                <w:rFonts w:ascii="Times New Roman" w:hAnsi="Times New Roman" w:eastAsia="Calibri" w:cs="Times New Roman"/>
                <w:sz w:val="24"/>
                <w:szCs w:val="24"/>
                <w:lang w:eastAsia="zh-CN"/>
              </w:rPr>
            </w:pPr>
          </w:p>
        </w:tc>
      </w:tr>
      <w:tr w14:paraId="24927FB5">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73AA55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32</w:t>
            </w:r>
          </w:p>
        </w:tc>
        <w:tc>
          <w:tcPr>
            <w:tcW w:w="3444" w:type="dxa"/>
            <w:tcBorders>
              <w:top w:val="single" w:color="000000" w:sz="4" w:space="0"/>
              <w:left w:val="single" w:color="000000" w:sz="4" w:space="0"/>
              <w:bottom w:val="single" w:color="000000" w:sz="4" w:space="0"/>
              <w:right w:val="single" w:color="000000" w:sz="4" w:space="0"/>
            </w:tcBorders>
          </w:tcPr>
          <w:p w14:paraId="5EB0DB5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Знаки сервиса.</w:t>
            </w:r>
          </w:p>
        </w:tc>
        <w:tc>
          <w:tcPr>
            <w:tcW w:w="1360" w:type="dxa"/>
            <w:tcBorders>
              <w:top w:val="single" w:color="000000" w:sz="4" w:space="0"/>
              <w:left w:val="single" w:color="000000" w:sz="4" w:space="0"/>
              <w:bottom w:val="single" w:color="000000" w:sz="4" w:space="0"/>
              <w:right w:val="single" w:color="000000" w:sz="4" w:space="0"/>
            </w:tcBorders>
          </w:tcPr>
          <w:p w14:paraId="53C242E3">
            <w:pPr>
              <w:spacing w:after="0" w:line="240" w:lineRule="auto"/>
              <w:contextualSpacing/>
              <w:jc w:val="center"/>
              <w:rPr>
                <w:rFonts w:ascii="Times New Roman" w:hAnsi="Times New Roman" w:eastAsia="Calibri" w:cs="Times New Roman"/>
                <w:b/>
                <w:sz w:val="24"/>
                <w:szCs w:val="24"/>
                <w:lang w:eastAsia="zh-CN"/>
              </w:rPr>
            </w:pPr>
          </w:p>
        </w:tc>
        <w:tc>
          <w:tcPr>
            <w:tcW w:w="3777" w:type="dxa"/>
            <w:vMerge w:val="continue"/>
            <w:tcBorders>
              <w:top w:val="single" w:color="000000" w:sz="4" w:space="0"/>
              <w:left w:val="single" w:color="000000" w:sz="4" w:space="0"/>
              <w:bottom w:val="single" w:color="000000" w:sz="4" w:space="0"/>
              <w:right w:val="single" w:color="000000" w:sz="4" w:space="0"/>
            </w:tcBorders>
            <w:vAlign w:val="center"/>
          </w:tcPr>
          <w:p w14:paraId="4877F8FF">
            <w:pPr>
              <w:spacing w:after="0" w:line="240" w:lineRule="auto"/>
              <w:rPr>
                <w:rFonts w:ascii="Times New Roman" w:hAnsi="Times New Roman" w:eastAsia="Calibri" w:cs="Times New Roman"/>
                <w:sz w:val="24"/>
                <w:szCs w:val="24"/>
                <w:lang w:eastAsia="zh-CN"/>
              </w:rPr>
            </w:pPr>
          </w:p>
        </w:tc>
      </w:tr>
      <w:tr w14:paraId="76824149">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2BA7DB8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33</w:t>
            </w:r>
          </w:p>
        </w:tc>
        <w:tc>
          <w:tcPr>
            <w:tcW w:w="3444" w:type="dxa"/>
            <w:tcBorders>
              <w:top w:val="single" w:color="000000" w:sz="4" w:space="0"/>
              <w:left w:val="single" w:color="000000" w:sz="4" w:space="0"/>
              <w:bottom w:val="single" w:color="000000" w:sz="4" w:space="0"/>
              <w:right w:val="single" w:color="000000" w:sz="4" w:space="0"/>
            </w:tcBorders>
          </w:tcPr>
          <w:p w14:paraId="1CB52E4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w:t>
            </w:r>
          </w:p>
        </w:tc>
        <w:tc>
          <w:tcPr>
            <w:tcW w:w="1360" w:type="dxa"/>
            <w:tcBorders>
              <w:top w:val="single" w:color="000000" w:sz="4" w:space="0"/>
              <w:left w:val="single" w:color="000000" w:sz="4" w:space="0"/>
              <w:bottom w:val="single" w:color="000000" w:sz="4" w:space="0"/>
              <w:right w:val="single" w:color="000000" w:sz="4" w:space="0"/>
            </w:tcBorders>
          </w:tcPr>
          <w:p w14:paraId="10218310">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0C45EAD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w:t>
            </w:r>
          </w:p>
        </w:tc>
      </w:tr>
      <w:tr w14:paraId="19E49F93">
        <w:tblPrEx>
          <w:tblCellMar>
            <w:top w:w="0" w:type="dxa"/>
            <w:left w:w="108" w:type="dxa"/>
            <w:bottom w:w="0" w:type="dxa"/>
            <w:right w:w="108" w:type="dxa"/>
          </w:tblCellMar>
        </w:tblPrEx>
        <w:tc>
          <w:tcPr>
            <w:tcW w:w="721" w:type="dxa"/>
            <w:tcBorders>
              <w:top w:val="single" w:color="000000" w:sz="4" w:space="0"/>
              <w:left w:val="single" w:color="000000" w:sz="4" w:space="0"/>
              <w:bottom w:val="single" w:color="000000" w:sz="4" w:space="0"/>
              <w:right w:val="single" w:color="000000" w:sz="4" w:space="0"/>
            </w:tcBorders>
          </w:tcPr>
          <w:p w14:paraId="72084E9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34</w:t>
            </w:r>
          </w:p>
        </w:tc>
        <w:tc>
          <w:tcPr>
            <w:tcW w:w="3444" w:type="dxa"/>
            <w:tcBorders>
              <w:top w:val="single" w:color="000000" w:sz="4" w:space="0"/>
              <w:left w:val="single" w:color="000000" w:sz="4" w:space="0"/>
              <w:bottom w:val="single" w:color="000000" w:sz="4" w:space="0"/>
              <w:right w:val="single" w:color="000000" w:sz="4" w:space="0"/>
            </w:tcBorders>
          </w:tcPr>
          <w:p w14:paraId="552EB92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Обобщающее занятие.</w:t>
            </w:r>
          </w:p>
        </w:tc>
        <w:tc>
          <w:tcPr>
            <w:tcW w:w="1360" w:type="dxa"/>
            <w:tcBorders>
              <w:top w:val="single" w:color="000000" w:sz="4" w:space="0"/>
              <w:left w:val="single" w:color="000000" w:sz="4" w:space="0"/>
              <w:bottom w:val="single" w:color="000000" w:sz="4" w:space="0"/>
              <w:right w:val="single" w:color="000000" w:sz="4" w:space="0"/>
            </w:tcBorders>
          </w:tcPr>
          <w:p w14:paraId="7628B51C">
            <w:pPr>
              <w:spacing w:after="0" w:line="240" w:lineRule="auto"/>
              <w:contextualSpacing/>
              <w:jc w:val="center"/>
              <w:rPr>
                <w:rFonts w:ascii="Times New Roman" w:hAnsi="Times New Roman" w:eastAsia="Calibri" w:cs="Times New Roman"/>
                <w:b/>
                <w:sz w:val="24"/>
                <w:szCs w:val="24"/>
                <w:lang w:eastAsia="zh-CN"/>
              </w:rPr>
            </w:pPr>
          </w:p>
        </w:tc>
        <w:tc>
          <w:tcPr>
            <w:tcW w:w="3777" w:type="dxa"/>
            <w:tcBorders>
              <w:top w:val="single" w:color="000000" w:sz="4" w:space="0"/>
              <w:left w:val="single" w:color="000000" w:sz="4" w:space="0"/>
              <w:bottom w:val="single" w:color="000000" w:sz="4" w:space="0"/>
              <w:right w:val="single" w:color="000000" w:sz="4" w:space="0"/>
            </w:tcBorders>
          </w:tcPr>
          <w:p w14:paraId="5A04FD3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Зачетная работа</w:t>
            </w:r>
          </w:p>
        </w:tc>
      </w:tr>
    </w:tbl>
    <w:p w14:paraId="6F549C2E">
      <w:pPr>
        <w:spacing w:after="0" w:line="240" w:lineRule="auto"/>
        <w:contextualSpacing/>
        <w:rPr>
          <w:rFonts w:ascii="Times New Roman" w:hAnsi="Times New Roman" w:eastAsia="Calibri" w:cs="Times New Roman"/>
          <w:b/>
          <w:sz w:val="24"/>
          <w:szCs w:val="24"/>
          <w:lang w:eastAsia="zh-CN"/>
        </w:rPr>
      </w:pPr>
    </w:p>
    <w:p w14:paraId="1B8DCD5A">
      <w:pPr>
        <w:spacing w:after="0" w:line="240" w:lineRule="auto"/>
        <w:ind w:firstLine="2521" w:firstLineChars="1050"/>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val="ru-RU" w:eastAsia="zh-CN"/>
        </w:rPr>
        <w:t>Т</w:t>
      </w:r>
      <w:r>
        <w:rPr>
          <w:rFonts w:ascii="Times New Roman" w:hAnsi="Times New Roman" w:eastAsia="Calibri" w:cs="Times New Roman"/>
          <w:b/>
          <w:sz w:val="24"/>
          <w:szCs w:val="24"/>
          <w:lang w:eastAsia="zh-CN"/>
        </w:rPr>
        <w:t>ематическое планирование 4 класс</w:t>
      </w:r>
    </w:p>
    <w:p w14:paraId="5563F60B">
      <w:pPr>
        <w:spacing w:after="0" w:line="240" w:lineRule="auto"/>
        <w:contextualSpacing/>
        <w:jc w:val="center"/>
        <w:rPr>
          <w:rFonts w:ascii="Times New Roman" w:hAnsi="Times New Roman" w:eastAsia="Calibri" w:cs="Times New Roman"/>
          <w:b/>
          <w:sz w:val="24"/>
          <w:szCs w:val="24"/>
          <w:lang w:eastAsia="zh-CN"/>
        </w:rPr>
      </w:pPr>
    </w:p>
    <w:tbl>
      <w:tblPr>
        <w:tblStyle w:val="12"/>
        <w:tblW w:w="9354" w:type="dxa"/>
        <w:tblInd w:w="-5" w:type="dxa"/>
        <w:tblLayout w:type="fixed"/>
        <w:tblCellMar>
          <w:top w:w="0" w:type="dxa"/>
          <w:left w:w="108" w:type="dxa"/>
          <w:bottom w:w="0" w:type="dxa"/>
          <w:right w:w="108" w:type="dxa"/>
        </w:tblCellMar>
      </w:tblPr>
      <w:tblGrid>
        <w:gridCol w:w="656"/>
        <w:gridCol w:w="3273"/>
        <w:gridCol w:w="1616"/>
        <w:gridCol w:w="3809"/>
      </w:tblGrid>
      <w:tr w14:paraId="40CCF8FF">
        <w:tblPrEx>
          <w:tblCellMar>
            <w:top w:w="0" w:type="dxa"/>
            <w:left w:w="108" w:type="dxa"/>
            <w:bottom w:w="0" w:type="dxa"/>
            <w:right w:w="108" w:type="dxa"/>
          </w:tblCellMar>
        </w:tblPrEx>
        <w:trPr>
          <w:trHeight w:val="312" w:hRule="atLeast"/>
        </w:trPr>
        <w:tc>
          <w:tcPr>
            <w:tcW w:w="656" w:type="dxa"/>
            <w:vMerge w:val="restart"/>
            <w:tcBorders>
              <w:top w:val="single" w:color="000000" w:sz="4" w:space="0"/>
              <w:left w:val="single" w:color="000000" w:sz="4" w:space="0"/>
              <w:bottom w:val="single" w:color="000000" w:sz="4" w:space="0"/>
              <w:right w:val="single" w:color="000000" w:sz="4" w:space="0"/>
            </w:tcBorders>
          </w:tcPr>
          <w:p w14:paraId="7162AB9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w:t>
            </w:r>
            <w:r>
              <w:rPr>
                <w:rFonts w:ascii="Times New Roman" w:hAnsi="Times New Roman" w:cs="Times New Roman"/>
                <w:sz w:val="24"/>
                <w:szCs w:val="24"/>
                <w:lang w:eastAsia="zh-CN"/>
              </w:rPr>
              <w:t xml:space="preserve"> </w:t>
            </w:r>
            <w:r>
              <w:rPr>
                <w:rFonts w:ascii="Times New Roman" w:hAnsi="Times New Roman" w:eastAsia="Calibri" w:cs="Times New Roman"/>
                <w:sz w:val="24"/>
                <w:szCs w:val="24"/>
                <w:lang w:eastAsia="zh-CN"/>
              </w:rPr>
              <w:t>п.п.</w:t>
            </w:r>
          </w:p>
        </w:tc>
        <w:tc>
          <w:tcPr>
            <w:tcW w:w="3273" w:type="dxa"/>
            <w:vMerge w:val="restart"/>
            <w:tcBorders>
              <w:top w:val="single" w:color="000000" w:sz="4" w:space="0"/>
              <w:left w:val="single" w:color="000000" w:sz="4" w:space="0"/>
              <w:bottom w:val="single" w:color="000000" w:sz="4" w:space="0"/>
              <w:right w:val="single" w:color="000000" w:sz="4" w:space="0"/>
            </w:tcBorders>
          </w:tcPr>
          <w:p w14:paraId="2103957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Содержание</w:t>
            </w:r>
          </w:p>
          <w:p w14:paraId="509910B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(разделы, темы)</w:t>
            </w:r>
          </w:p>
        </w:tc>
        <w:tc>
          <w:tcPr>
            <w:tcW w:w="1616" w:type="dxa"/>
            <w:vMerge w:val="restart"/>
            <w:tcBorders>
              <w:top w:val="single" w:color="000000" w:sz="4" w:space="0"/>
              <w:left w:val="single" w:color="000000" w:sz="4" w:space="0"/>
              <w:bottom w:val="single" w:color="000000" w:sz="4" w:space="0"/>
              <w:right w:val="single" w:color="000000" w:sz="4" w:space="0"/>
            </w:tcBorders>
          </w:tcPr>
          <w:p w14:paraId="7630380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Количество часов</w:t>
            </w:r>
          </w:p>
        </w:tc>
        <w:tc>
          <w:tcPr>
            <w:tcW w:w="3809" w:type="dxa"/>
            <w:vMerge w:val="restart"/>
            <w:tcBorders>
              <w:top w:val="single" w:color="000000" w:sz="4" w:space="0"/>
              <w:left w:val="single" w:color="000000" w:sz="4" w:space="0"/>
              <w:bottom w:val="single" w:color="000000" w:sz="4" w:space="0"/>
              <w:right w:val="single" w:color="000000" w:sz="4" w:space="0"/>
            </w:tcBorders>
          </w:tcPr>
          <w:p w14:paraId="2F66F7D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Оборудование</w:t>
            </w:r>
          </w:p>
        </w:tc>
      </w:tr>
      <w:tr w14:paraId="1C890C3D">
        <w:tblPrEx>
          <w:tblCellMar>
            <w:top w:w="0" w:type="dxa"/>
            <w:left w:w="108" w:type="dxa"/>
            <w:bottom w:w="0" w:type="dxa"/>
            <w:right w:w="108" w:type="dxa"/>
          </w:tblCellMar>
        </w:tblPrEx>
        <w:trPr>
          <w:trHeight w:val="312" w:hRule="atLeast"/>
        </w:trPr>
        <w:tc>
          <w:tcPr>
            <w:tcW w:w="656" w:type="dxa"/>
            <w:vMerge w:val="continue"/>
            <w:tcBorders>
              <w:top w:val="single" w:color="000000" w:sz="4" w:space="0"/>
              <w:left w:val="single" w:color="000000" w:sz="4" w:space="0"/>
              <w:bottom w:val="single" w:color="000000" w:sz="4" w:space="0"/>
              <w:right w:val="single" w:color="000000" w:sz="4" w:space="0"/>
            </w:tcBorders>
            <w:vAlign w:val="center"/>
          </w:tcPr>
          <w:p w14:paraId="42566A51">
            <w:pPr>
              <w:spacing w:after="0" w:line="240" w:lineRule="auto"/>
              <w:rPr>
                <w:rFonts w:ascii="Times New Roman" w:hAnsi="Times New Roman" w:eastAsia="Calibri" w:cs="Times New Roman"/>
                <w:sz w:val="24"/>
                <w:szCs w:val="24"/>
                <w:lang w:eastAsia="zh-CN"/>
              </w:rPr>
            </w:pPr>
          </w:p>
        </w:tc>
        <w:tc>
          <w:tcPr>
            <w:tcW w:w="3273" w:type="dxa"/>
            <w:vMerge w:val="continue"/>
            <w:tcBorders>
              <w:top w:val="single" w:color="000000" w:sz="4" w:space="0"/>
              <w:left w:val="single" w:color="000000" w:sz="4" w:space="0"/>
              <w:bottom w:val="single" w:color="000000" w:sz="4" w:space="0"/>
              <w:right w:val="single" w:color="000000" w:sz="4" w:space="0"/>
            </w:tcBorders>
            <w:vAlign w:val="center"/>
          </w:tcPr>
          <w:p w14:paraId="6794BCAD">
            <w:pPr>
              <w:spacing w:after="0" w:line="240" w:lineRule="auto"/>
              <w:rPr>
                <w:rFonts w:ascii="Times New Roman" w:hAnsi="Times New Roman" w:eastAsia="Calibri" w:cs="Times New Roman"/>
                <w:sz w:val="24"/>
                <w:szCs w:val="24"/>
                <w:lang w:eastAsia="zh-CN"/>
              </w:rPr>
            </w:pPr>
          </w:p>
        </w:tc>
        <w:tc>
          <w:tcPr>
            <w:tcW w:w="1616" w:type="dxa"/>
            <w:vMerge w:val="continue"/>
            <w:tcBorders>
              <w:top w:val="single" w:color="000000" w:sz="4" w:space="0"/>
              <w:left w:val="single" w:color="000000" w:sz="4" w:space="0"/>
              <w:bottom w:val="single" w:color="000000" w:sz="4" w:space="0"/>
              <w:right w:val="single" w:color="000000" w:sz="4" w:space="0"/>
            </w:tcBorders>
            <w:vAlign w:val="center"/>
          </w:tcPr>
          <w:p w14:paraId="44E8E4B3">
            <w:pPr>
              <w:spacing w:after="0" w:line="240" w:lineRule="auto"/>
              <w:rPr>
                <w:rFonts w:ascii="Times New Roman" w:hAnsi="Times New Roman" w:eastAsia="Calibri" w:cs="Times New Roman"/>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2293C01D">
            <w:pPr>
              <w:spacing w:after="0" w:line="240" w:lineRule="auto"/>
              <w:rPr>
                <w:rFonts w:ascii="Times New Roman" w:hAnsi="Times New Roman" w:eastAsia="Calibri" w:cs="Times New Roman"/>
                <w:sz w:val="24"/>
                <w:szCs w:val="24"/>
                <w:lang w:eastAsia="zh-CN"/>
              </w:rPr>
            </w:pPr>
          </w:p>
        </w:tc>
      </w:tr>
      <w:tr w14:paraId="1E664797">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034E3FB">
            <w:pPr>
              <w:spacing w:after="0" w:line="240" w:lineRule="auto"/>
              <w:contextualSpacing/>
              <w:jc w:val="both"/>
              <w:rPr>
                <w:rFonts w:ascii="Times New Roman" w:hAnsi="Times New Roman" w:eastAsia="Calibri" w:cs="Times New Roman"/>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63B708BC">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Дорожная грамота.</w:t>
            </w:r>
          </w:p>
        </w:tc>
        <w:tc>
          <w:tcPr>
            <w:tcW w:w="1616" w:type="dxa"/>
            <w:tcBorders>
              <w:top w:val="single" w:color="000000" w:sz="4" w:space="0"/>
              <w:left w:val="single" w:color="000000" w:sz="4" w:space="0"/>
              <w:bottom w:val="single" w:color="000000" w:sz="4" w:space="0"/>
              <w:right w:val="single" w:color="000000" w:sz="4" w:space="0"/>
            </w:tcBorders>
          </w:tcPr>
          <w:p w14:paraId="144DAD7A">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10</w:t>
            </w:r>
          </w:p>
        </w:tc>
        <w:tc>
          <w:tcPr>
            <w:tcW w:w="3809" w:type="dxa"/>
            <w:tcBorders>
              <w:top w:val="single" w:color="000000" w:sz="4" w:space="0"/>
              <w:left w:val="single" w:color="000000" w:sz="4" w:space="0"/>
              <w:bottom w:val="single" w:color="000000" w:sz="4" w:space="0"/>
              <w:right w:val="single" w:color="000000" w:sz="4" w:space="0"/>
            </w:tcBorders>
          </w:tcPr>
          <w:p w14:paraId="3BEC5A8D">
            <w:pPr>
              <w:spacing w:after="0" w:line="240" w:lineRule="auto"/>
              <w:contextualSpacing/>
              <w:jc w:val="center"/>
              <w:rPr>
                <w:rFonts w:ascii="Times New Roman" w:hAnsi="Times New Roman" w:eastAsia="Calibri" w:cs="Times New Roman"/>
                <w:sz w:val="24"/>
                <w:szCs w:val="24"/>
                <w:lang w:eastAsia="zh-CN"/>
              </w:rPr>
            </w:pPr>
          </w:p>
        </w:tc>
      </w:tr>
      <w:tr w14:paraId="533B2B48">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452178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w:t>
            </w:r>
          </w:p>
        </w:tc>
        <w:tc>
          <w:tcPr>
            <w:tcW w:w="3273" w:type="dxa"/>
            <w:tcBorders>
              <w:top w:val="single" w:color="000000" w:sz="4" w:space="0"/>
              <w:left w:val="single" w:color="000000" w:sz="4" w:space="0"/>
              <w:bottom w:val="single" w:color="000000" w:sz="4" w:space="0"/>
              <w:right w:val="single" w:color="000000" w:sz="4" w:space="0"/>
            </w:tcBorders>
          </w:tcPr>
          <w:p w14:paraId="352DD83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Вводный урок. Правильно веди себя на дороге.</w:t>
            </w:r>
          </w:p>
        </w:tc>
        <w:tc>
          <w:tcPr>
            <w:tcW w:w="1616" w:type="dxa"/>
            <w:tcBorders>
              <w:top w:val="single" w:color="000000" w:sz="4" w:space="0"/>
              <w:left w:val="single" w:color="000000" w:sz="4" w:space="0"/>
              <w:bottom w:val="single" w:color="000000" w:sz="4" w:space="0"/>
              <w:right w:val="single" w:color="000000" w:sz="4" w:space="0"/>
            </w:tcBorders>
          </w:tcPr>
          <w:p w14:paraId="3E4027FC">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08F8927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395CF8C8">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49B263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w:t>
            </w:r>
          </w:p>
        </w:tc>
        <w:tc>
          <w:tcPr>
            <w:tcW w:w="3273" w:type="dxa"/>
            <w:tcBorders>
              <w:top w:val="single" w:color="000000" w:sz="4" w:space="0"/>
              <w:left w:val="single" w:color="000000" w:sz="4" w:space="0"/>
              <w:bottom w:val="single" w:color="000000" w:sz="4" w:space="0"/>
              <w:right w:val="single" w:color="000000" w:sz="4" w:space="0"/>
            </w:tcBorders>
          </w:tcPr>
          <w:p w14:paraId="620A65B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Игра «Подскажи словечко»</w:t>
            </w:r>
          </w:p>
        </w:tc>
        <w:tc>
          <w:tcPr>
            <w:tcW w:w="1616" w:type="dxa"/>
            <w:tcBorders>
              <w:top w:val="single" w:color="000000" w:sz="4" w:space="0"/>
              <w:left w:val="single" w:color="000000" w:sz="4" w:space="0"/>
              <w:bottom w:val="single" w:color="000000" w:sz="4" w:space="0"/>
              <w:right w:val="single" w:color="000000" w:sz="4" w:space="0"/>
            </w:tcBorders>
          </w:tcPr>
          <w:p w14:paraId="389FD895">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51AD8BAE">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Познавательная игра</w:t>
            </w:r>
          </w:p>
        </w:tc>
      </w:tr>
      <w:tr w14:paraId="3739CAE8">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D9BB4C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w:t>
            </w:r>
          </w:p>
        </w:tc>
        <w:tc>
          <w:tcPr>
            <w:tcW w:w="3273" w:type="dxa"/>
            <w:tcBorders>
              <w:top w:val="single" w:color="000000" w:sz="4" w:space="0"/>
              <w:left w:val="single" w:color="000000" w:sz="4" w:space="0"/>
              <w:bottom w:val="single" w:color="000000" w:sz="4" w:space="0"/>
              <w:right w:val="single" w:color="000000" w:sz="4" w:space="0"/>
            </w:tcBorders>
          </w:tcPr>
          <w:p w14:paraId="4BBEFCE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 рисунков на асфальте «Дорога и я».</w:t>
            </w:r>
          </w:p>
        </w:tc>
        <w:tc>
          <w:tcPr>
            <w:tcW w:w="1616" w:type="dxa"/>
            <w:tcBorders>
              <w:top w:val="single" w:color="000000" w:sz="4" w:space="0"/>
              <w:left w:val="single" w:color="000000" w:sz="4" w:space="0"/>
              <w:bottom w:val="single" w:color="000000" w:sz="4" w:space="0"/>
              <w:right w:val="single" w:color="000000" w:sz="4" w:space="0"/>
            </w:tcBorders>
          </w:tcPr>
          <w:p w14:paraId="0DB55377">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5865DD6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конкурс</w:t>
            </w:r>
          </w:p>
        </w:tc>
      </w:tr>
      <w:tr w14:paraId="6B2267AA">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6FB1712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4</w:t>
            </w:r>
          </w:p>
        </w:tc>
        <w:tc>
          <w:tcPr>
            <w:tcW w:w="3273" w:type="dxa"/>
            <w:tcBorders>
              <w:top w:val="single" w:color="000000" w:sz="4" w:space="0"/>
              <w:left w:val="single" w:color="000000" w:sz="4" w:space="0"/>
              <w:bottom w:val="single" w:color="000000" w:sz="4" w:space="0"/>
              <w:right w:val="single" w:color="000000" w:sz="4" w:space="0"/>
            </w:tcBorders>
          </w:tcPr>
          <w:p w14:paraId="0407C9D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Отработка практических навыков.</w:t>
            </w:r>
          </w:p>
        </w:tc>
        <w:tc>
          <w:tcPr>
            <w:tcW w:w="1616" w:type="dxa"/>
            <w:tcBorders>
              <w:top w:val="single" w:color="000000" w:sz="4" w:space="0"/>
              <w:left w:val="single" w:color="000000" w:sz="4" w:space="0"/>
              <w:bottom w:val="single" w:color="000000" w:sz="4" w:space="0"/>
              <w:right w:val="single" w:color="000000" w:sz="4" w:space="0"/>
            </w:tcBorders>
          </w:tcPr>
          <w:p w14:paraId="36B2F57D">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3A18CBB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381510FE">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962F53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5</w:t>
            </w:r>
          </w:p>
        </w:tc>
        <w:tc>
          <w:tcPr>
            <w:tcW w:w="3273" w:type="dxa"/>
            <w:tcBorders>
              <w:top w:val="single" w:color="000000" w:sz="4" w:space="0"/>
              <w:left w:val="single" w:color="000000" w:sz="4" w:space="0"/>
              <w:bottom w:val="single" w:color="000000" w:sz="4" w:space="0"/>
              <w:right w:val="single" w:color="000000" w:sz="4" w:space="0"/>
            </w:tcBorders>
          </w:tcPr>
          <w:p w14:paraId="16DB302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в зоне жилых домов.</w:t>
            </w:r>
          </w:p>
        </w:tc>
        <w:tc>
          <w:tcPr>
            <w:tcW w:w="1616" w:type="dxa"/>
            <w:tcBorders>
              <w:top w:val="single" w:color="000000" w:sz="4" w:space="0"/>
              <w:left w:val="single" w:color="000000" w:sz="4" w:space="0"/>
              <w:bottom w:val="single" w:color="000000" w:sz="4" w:space="0"/>
              <w:right w:val="single" w:color="000000" w:sz="4" w:space="0"/>
            </w:tcBorders>
          </w:tcPr>
          <w:p w14:paraId="70F9AFFC">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6863912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4C27C2F7">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010772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6</w:t>
            </w:r>
          </w:p>
        </w:tc>
        <w:tc>
          <w:tcPr>
            <w:tcW w:w="3273" w:type="dxa"/>
            <w:tcBorders>
              <w:top w:val="single" w:color="000000" w:sz="4" w:space="0"/>
              <w:left w:val="single" w:color="000000" w:sz="4" w:space="0"/>
              <w:bottom w:val="single" w:color="000000" w:sz="4" w:space="0"/>
              <w:right w:val="single" w:color="000000" w:sz="4" w:space="0"/>
            </w:tcBorders>
          </w:tcPr>
          <w:p w14:paraId="5426C105">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Один на дороге.</w:t>
            </w:r>
          </w:p>
        </w:tc>
        <w:tc>
          <w:tcPr>
            <w:tcW w:w="1616" w:type="dxa"/>
            <w:tcBorders>
              <w:top w:val="single" w:color="000000" w:sz="4" w:space="0"/>
              <w:left w:val="single" w:color="000000" w:sz="4" w:space="0"/>
              <w:bottom w:val="single" w:color="000000" w:sz="4" w:space="0"/>
              <w:right w:val="single" w:color="000000" w:sz="4" w:space="0"/>
            </w:tcBorders>
          </w:tcPr>
          <w:p w14:paraId="6772FFB6">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3B94B10C">
            <w:pPr>
              <w:spacing w:after="0" w:line="240" w:lineRule="auto"/>
              <w:rPr>
                <w:rFonts w:ascii="Times New Roman" w:hAnsi="Times New Roman" w:eastAsia="Calibri" w:cs="Times New Roman"/>
                <w:sz w:val="24"/>
                <w:szCs w:val="24"/>
                <w:lang w:eastAsia="zh-CN"/>
              </w:rPr>
            </w:pPr>
          </w:p>
        </w:tc>
      </w:tr>
      <w:tr w14:paraId="1CD9ACD4">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F44A18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7</w:t>
            </w:r>
          </w:p>
        </w:tc>
        <w:tc>
          <w:tcPr>
            <w:tcW w:w="3273" w:type="dxa"/>
            <w:tcBorders>
              <w:top w:val="single" w:color="000000" w:sz="4" w:space="0"/>
              <w:left w:val="single" w:color="000000" w:sz="4" w:space="0"/>
              <w:bottom w:val="single" w:color="000000" w:sz="4" w:space="0"/>
              <w:right w:val="single" w:color="000000" w:sz="4" w:space="0"/>
            </w:tcBorders>
          </w:tcPr>
          <w:p w14:paraId="02D02D8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Мы на загородной дороге.</w:t>
            </w:r>
          </w:p>
        </w:tc>
        <w:tc>
          <w:tcPr>
            <w:tcW w:w="1616" w:type="dxa"/>
            <w:tcBorders>
              <w:top w:val="single" w:color="000000" w:sz="4" w:space="0"/>
              <w:left w:val="single" w:color="000000" w:sz="4" w:space="0"/>
              <w:bottom w:val="single" w:color="000000" w:sz="4" w:space="0"/>
              <w:right w:val="single" w:color="000000" w:sz="4" w:space="0"/>
            </w:tcBorders>
          </w:tcPr>
          <w:p w14:paraId="2E9864DE">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026E3E9C">
            <w:pPr>
              <w:spacing w:after="0" w:line="240" w:lineRule="auto"/>
              <w:rPr>
                <w:rFonts w:ascii="Times New Roman" w:hAnsi="Times New Roman" w:eastAsia="Calibri" w:cs="Times New Roman"/>
                <w:sz w:val="24"/>
                <w:szCs w:val="24"/>
                <w:lang w:eastAsia="zh-CN"/>
              </w:rPr>
            </w:pPr>
          </w:p>
        </w:tc>
      </w:tr>
      <w:tr w14:paraId="25029CD5">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0DD174E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8</w:t>
            </w:r>
          </w:p>
        </w:tc>
        <w:tc>
          <w:tcPr>
            <w:tcW w:w="3273" w:type="dxa"/>
            <w:tcBorders>
              <w:top w:val="single" w:color="000000" w:sz="4" w:space="0"/>
              <w:left w:val="single" w:color="000000" w:sz="4" w:space="0"/>
              <w:bottom w:val="single" w:color="000000" w:sz="4" w:space="0"/>
              <w:right w:val="single" w:color="000000" w:sz="4" w:space="0"/>
            </w:tcBorders>
          </w:tcPr>
          <w:p w14:paraId="4BF9299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Переход дороги при плохих погодных условиях.</w:t>
            </w:r>
          </w:p>
        </w:tc>
        <w:tc>
          <w:tcPr>
            <w:tcW w:w="1616" w:type="dxa"/>
            <w:tcBorders>
              <w:top w:val="single" w:color="000000" w:sz="4" w:space="0"/>
              <w:left w:val="single" w:color="000000" w:sz="4" w:space="0"/>
              <w:bottom w:val="single" w:color="000000" w:sz="4" w:space="0"/>
              <w:right w:val="single" w:color="000000" w:sz="4" w:space="0"/>
            </w:tcBorders>
          </w:tcPr>
          <w:p w14:paraId="752B2F07">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78213DF2">
            <w:pPr>
              <w:spacing w:after="0" w:line="240" w:lineRule="auto"/>
              <w:rPr>
                <w:rFonts w:ascii="Times New Roman" w:hAnsi="Times New Roman" w:eastAsia="Calibri" w:cs="Times New Roman"/>
                <w:sz w:val="24"/>
                <w:szCs w:val="24"/>
                <w:lang w:eastAsia="zh-CN"/>
              </w:rPr>
            </w:pPr>
          </w:p>
        </w:tc>
      </w:tr>
      <w:tr w14:paraId="4D172945">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5E8793A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9</w:t>
            </w:r>
          </w:p>
        </w:tc>
        <w:tc>
          <w:tcPr>
            <w:tcW w:w="3273" w:type="dxa"/>
            <w:tcBorders>
              <w:top w:val="single" w:color="000000" w:sz="4" w:space="0"/>
              <w:left w:val="single" w:color="000000" w:sz="4" w:space="0"/>
              <w:bottom w:val="single" w:color="000000" w:sz="4" w:space="0"/>
              <w:right w:val="single" w:color="000000" w:sz="4" w:space="0"/>
            </w:tcBorders>
          </w:tcPr>
          <w:p w14:paraId="5E80B46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Правила поведения на дороге во время гололёда.</w:t>
            </w:r>
          </w:p>
        </w:tc>
        <w:tc>
          <w:tcPr>
            <w:tcW w:w="1616" w:type="dxa"/>
            <w:tcBorders>
              <w:top w:val="single" w:color="000000" w:sz="4" w:space="0"/>
              <w:left w:val="single" w:color="000000" w:sz="4" w:space="0"/>
              <w:bottom w:val="single" w:color="000000" w:sz="4" w:space="0"/>
              <w:right w:val="single" w:color="000000" w:sz="4" w:space="0"/>
            </w:tcBorders>
          </w:tcPr>
          <w:p w14:paraId="12FC75A0">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570FDECC">
            <w:pPr>
              <w:spacing w:after="0" w:line="240" w:lineRule="auto"/>
              <w:rPr>
                <w:rFonts w:ascii="Times New Roman" w:hAnsi="Times New Roman" w:eastAsia="Calibri" w:cs="Times New Roman"/>
                <w:sz w:val="24"/>
                <w:szCs w:val="24"/>
                <w:lang w:eastAsia="zh-CN"/>
              </w:rPr>
            </w:pPr>
          </w:p>
        </w:tc>
      </w:tr>
      <w:tr w14:paraId="0C6B9F64">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549E96A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10</w:t>
            </w:r>
          </w:p>
        </w:tc>
        <w:tc>
          <w:tcPr>
            <w:tcW w:w="3273" w:type="dxa"/>
            <w:tcBorders>
              <w:top w:val="single" w:color="000000" w:sz="4" w:space="0"/>
              <w:left w:val="single" w:color="000000" w:sz="4" w:space="0"/>
              <w:bottom w:val="single" w:color="000000" w:sz="4" w:space="0"/>
              <w:right w:val="single" w:color="000000" w:sz="4" w:space="0"/>
            </w:tcBorders>
          </w:tcPr>
          <w:p w14:paraId="46E1F79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Игры и соревнования по правилам безопасного поведения на улицах и дорогах.</w:t>
            </w:r>
          </w:p>
        </w:tc>
        <w:tc>
          <w:tcPr>
            <w:tcW w:w="1616" w:type="dxa"/>
            <w:tcBorders>
              <w:top w:val="single" w:color="000000" w:sz="4" w:space="0"/>
              <w:left w:val="single" w:color="000000" w:sz="4" w:space="0"/>
              <w:bottom w:val="single" w:color="000000" w:sz="4" w:space="0"/>
              <w:right w:val="single" w:color="000000" w:sz="4" w:space="0"/>
            </w:tcBorders>
          </w:tcPr>
          <w:p w14:paraId="4582DAF0">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4AB396A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Веселые старты</w:t>
            </w:r>
          </w:p>
        </w:tc>
      </w:tr>
      <w:tr w14:paraId="5A78536B">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1DFBBDA3">
            <w:pPr>
              <w:spacing w:after="0" w:line="240" w:lineRule="auto"/>
              <w:contextualSpacing/>
              <w:jc w:val="center"/>
              <w:rPr>
                <w:rFonts w:ascii="Times New Roman" w:hAnsi="Times New Roman" w:eastAsia="Calibri" w:cs="Times New Roman"/>
                <w:b/>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31001195">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Транспортные средства</w:t>
            </w:r>
          </w:p>
        </w:tc>
        <w:tc>
          <w:tcPr>
            <w:tcW w:w="1616" w:type="dxa"/>
            <w:tcBorders>
              <w:top w:val="single" w:color="000000" w:sz="4" w:space="0"/>
              <w:left w:val="single" w:color="000000" w:sz="4" w:space="0"/>
              <w:bottom w:val="single" w:color="000000" w:sz="4" w:space="0"/>
              <w:right w:val="single" w:color="000000" w:sz="4" w:space="0"/>
            </w:tcBorders>
          </w:tcPr>
          <w:p w14:paraId="61E237A4">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6</w:t>
            </w:r>
          </w:p>
        </w:tc>
        <w:tc>
          <w:tcPr>
            <w:tcW w:w="3809" w:type="dxa"/>
            <w:tcBorders>
              <w:top w:val="single" w:color="000000" w:sz="4" w:space="0"/>
              <w:left w:val="single" w:color="000000" w:sz="4" w:space="0"/>
              <w:bottom w:val="single" w:color="000000" w:sz="4" w:space="0"/>
              <w:right w:val="single" w:color="000000" w:sz="4" w:space="0"/>
            </w:tcBorders>
          </w:tcPr>
          <w:p w14:paraId="2706D43B">
            <w:pPr>
              <w:spacing w:after="0" w:line="240" w:lineRule="auto"/>
              <w:contextualSpacing/>
              <w:jc w:val="center"/>
              <w:rPr>
                <w:rFonts w:ascii="Times New Roman" w:hAnsi="Times New Roman" w:eastAsia="Calibri" w:cs="Times New Roman"/>
                <w:b/>
                <w:sz w:val="24"/>
                <w:szCs w:val="24"/>
                <w:lang w:eastAsia="zh-CN"/>
              </w:rPr>
            </w:pPr>
          </w:p>
        </w:tc>
      </w:tr>
      <w:tr w14:paraId="2AE702E5">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18665B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11</w:t>
            </w:r>
          </w:p>
        </w:tc>
        <w:tc>
          <w:tcPr>
            <w:tcW w:w="3273" w:type="dxa"/>
            <w:tcBorders>
              <w:top w:val="single" w:color="000000" w:sz="4" w:space="0"/>
              <w:left w:val="single" w:color="000000" w:sz="4" w:space="0"/>
              <w:bottom w:val="single" w:color="000000" w:sz="4" w:space="0"/>
              <w:right w:val="single" w:color="000000" w:sz="4" w:space="0"/>
            </w:tcBorders>
          </w:tcPr>
          <w:p w14:paraId="0B02FA2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Краткая история колеса.</w:t>
            </w:r>
          </w:p>
        </w:tc>
        <w:tc>
          <w:tcPr>
            <w:tcW w:w="1616" w:type="dxa"/>
            <w:tcBorders>
              <w:top w:val="single" w:color="000000" w:sz="4" w:space="0"/>
              <w:left w:val="single" w:color="000000" w:sz="4" w:space="0"/>
              <w:bottom w:val="single" w:color="000000" w:sz="4" w:space="0"/>
              <w:right w:val="single" w:color="000000" w:sz="4" w:space="0"/>
            </w:tcBorders>
          </w:tcPr>
          <w:p w14:paraId="5F1078A9">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1ECAA2C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2155C18A">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41AF064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12</w:t>
            </w:r>
          </w:p>
        </w:tc>
        <w:tc>
          <w:tcPr>
            <w:tcW w:w="3273" w:type="dxa"/>
            <w:tcBorders>
              <w:top w:val="single" w:color="000000" w:sz="4" w:space="0"/>
              <w:left w:val="single" w:color="000000" w:sz="4" w:space="0"/>
              <w:bottom w:val="single" w:color="000000" w:sz="4" w:space="0"/>
              <w:right w:val="single" w:color="000000" w:sz="4" w:space="0"/>
            </w:tcBorders>
          </w:tcPr>
          <w:p w14:paraId="0CEC00C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Краткая история автомобиля.</w:t>
            </w:r>
          </w:p>
        </w:tc>
        <w:tc>
          <w:tcPr>
            <w:tcW w:w="1616" w:type="dxa"/>
            <w:tcBorders>
              <w:top w:val="single" w:color="000000" w:sz="4" w:space="0"/>
              <w:left w:val="single" w:color="000000" w:sz="4" w:space="0"/>
              <w:bottom w:val="single" w:color="000000" w:sz="4" w:space="0"/>
              <w:right w:val="single" w:color="000000" w:sz="4" w:space="0"/>
            </w:tcBorders>
          </w:tcPr>
          <w:p w14:paraId="5A246E48">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4913D5B9">
            <w:pPr>
              <w:spacing w:after="0" w:line="240" w:lineRule="auto"/>
              <w:rPr>
                <w:rFonts w:ascii="Times New Roman" w:hAnsi="Times New Roman" w:eastAsia="Calibri" w:cs="Times New Roman"/>
                <w:sz w:val="24"/>
                <w:szCs w:val="24"/>
                <w:lang w:eastAsia="zh-CN"/>
              </w:rPr>
            </w:pPr>
          </w:p>
        </w:tc>
      </w:tr>
      <w:tr w14:paraId="1E67A5D2">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0702AA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13</w:t>
            </w:r>
          </w:p>
        </w:tc>
        <w:tc>
          <w:tcPr>
            <w:tcW w:w="3273" w:type="dxa"/>
            <w:tcBorders>
              <w:top w:val="single" w:color="000000" w:sz="4" w:space="0"/>
              <w:left w:val="single" w:color="000000" w:sz="4" w:space="0"/>
              <w:bottom w:val="single" w:color="000000" w:sz="4" w:space="0"/>
              <w:right w:val="single" w:color="000000" w:sz="4" w:space="0"/>
            </w:tcBorders>
          </w:tcPr>
          <w:p w14:paraId="5FDB5DF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Е.А.Яковлев - основоположник отечественного авто.</w:t>
            </w:r>
          </w:p>
        </w:tc>
        <w:tc>
          <w:tcPr>
            <w:tcW w:w="1616" w:type="dxa"/>
            <w:tcBorders>
              <w:top w:val="single" w:color="000000" w:sz="4" w:space="0"/>
              <w:left w:val="single" w:color="000000" w:sz="4" w:space="0"/>
              <w:bottom w:val="single" w:color="000000" w:sz="4" w:space="0"/>
              <w:right w:val="single" w:color="000000" w:sz="4" w:space="0"/>
            </w:tcBorders>
          </w:tcPr>
          <w:p w14:paraId="14AC0B4C">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0163CDAC">
            <w:pPr>
              <w:spacing w:after="0" w:line="240" w:lineRule="auto"/>
              <w:rPr>
                <w:rFonts w:ascii="Times New Roman" w:hAnsi="Times New Roman" w:eastAsia="Calibri" w:cs="Times New Roman"/>
                <w:sz w:val="24"/>
                <w:szCs w:val="24"/>
                <w:lang w:eastAsia="zh-CN"/>
              </w:rPr>
            </w:pPr>
          </w:p>
        </w:tc>
      </w:tr>
      <w:tr w14:paraId="32EF45CD">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5EF7B51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14</w:t>
            </w:r>
          </w:p>
        </w:tc>
        <w:tc>
          <w:tcPr>
            <w:tcW w:w="3273" w:type="dxa"/>
            <w:tcBorders>
              <w:top w:val="single" w:color="000000" w:sz="4" w:space="0"/>
              <w:left w:val="single" w:color="000000" w:sz="4" w:space="0"/>
              <w:bottom w:val="single" w:color="000000" w:sz="4" w:space="0"/>
              <w:right w:val="single" w:color="000000" w:sz="4" w:space="0"/>
            </w:tcBorders>
          </w:tcPr>
          <w:p w14:paraId="5CE8A14C">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Что такое Автозавод? </w:t>
            </w:r>
          </w:p>
        </w:tc>
        <w:tc>
          <w:tcPr>
            <w:tcW w:w="1616" w:type="dxa"/>
            <w:tcBorders>
              <w:top w:val="single" w:color="000000" w:sz="4" w:space="0"/>
              <w:left w:val="single" w:color="000000" w:sz="4" w:space="0"/>
              <w:bottom w:val="single" w:color="000000" w:sz="4" w:space="0"/>
              <w:right w:val="single" w:color="000000" w:sz="4" w:space="0"/>
            </w:tcBorders>
          </w:tcPr>
          <w:p w14:paraId="4BF09F21">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0B9DD00C">
            <w:pPr>
              <w:spacing w:after="0" w:line="240" w:lineRule="auto"/>
              <w:rPr>
                <w:rFonts w:ascii="Times New Roman" w:hAnsi="Times New Roman" w:eastAsia="Calibri" w:cs="Times New Roman"/>
                <w:sz w:val="24"/>
                <w:szCs w:val="24"/>
                <w:lang w:eastAsia="zh-CN"/>
              </w:rPr>
            </w:pPr>
          </w:p>
        </w:tc>
      </w:tr>
      <w:tr w14:paraId="113CE1B9">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4C30897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15</w:t>
            </w:r>
          </w:p>
        </w:tc>
        <w:tc>
          <w:tcPr>
            <w:tcW w:w="3273" w:type="dxa"/>
            <w:tcBorders>
              <w:top w:val="single" w:color="000000" w:sz="4" w:space="0"/>
              <w:left w:val="single" w:color="000000" w:sz="4" w:space="0"/>
              <w:bottom w:val="single" w:color="000000" w:sz="4" w:space="0"/>
              <w:right w:val="single" w:color="000000" w:sz="4" w:space="0"/>
            </w:tcBorders>
          </w:tcPr>
          <w:p w14:paraId="15233C5E">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Краткая история возникновения общественного транспорта.</w:t>
            </w:r>
          </w:p>
        </w:tc>
        <w:tc>
          <w:tcPr>
            <w:tcW w:w="1616" w:type="dxa"/>
            <w:tcBorders>
              <w:top w:val="single" w:color="000000" w:sz="4" w:space="0"/>
              <w:left w:val="single" w:color="000000" w:sz="4" w:space="0"/>
              <w:bottom w:val="single" w:color="000000" w:sz="4" w:space="0"/>
              <w:right w:val="single" w:color="000000" w:sz="4" w:space="0"/>
            </w:tcBorders>
          </w:tcPr>
          <w:p w14:paraId="0668939C">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4AAC6AB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Исследовательская работа</w:t>
            </w:r>
          </w:p>
        </w:tc>
      </w:tr>
      <w:tr w14:paraId="658329FC">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053E5C8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16</w:t>
            </w:r>
          </w:p>
        </w:tc>
        <w:tc>
          <w:tcPr>
            <w:tcW w:w="3273" w:type="dxa"/>
            <w:tcBorders>
              <w:top w:val="single" w:color="000000" w:sz="4" w:space="0"/>
              <w:left w:val="single" w:color="000000" w:sz="4" w:space="0"/>
              <w:bottom w:val="single" w:color="000000" w:sz="4" w:space="0"/>
              <w:right w:val="single" w:color="000000" w:sz="4" w:space="0"/>
            </w:tcBorders>
          </w:tcPr>
          <w:p w14:paraId="5F66962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Настольные игры по правилам дорожного движения.</w:t>
            </w:r>
          </w:p>
        </w:tc>
        <w:tc>
          <w:tcPr>
            <w:tcW w:w="1616" w:type="dxa"/>
            <w:tcBorders>
              <w:top w:val="single" w:color="000000" w:sz="4" w:space="0"/>
              <w:left w:val="single" w:color="000000" w:sz="4" w:space="0"/>
              <w:bottom w:val="single" w:color="000000" w:sz="4" w:space="0"/>
              <w:right w:val="single" w:color="000000" w:sz="4" w:space="0"/>
            </w:tcBorders>
          </w:tcPr>
          <w:p w14:paraId="678090C0">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0752A7D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Настольные игры</w:t>
            </w:r>
          </w:p>
        </w:tc>
      </w:tr>
      <w:tr w14:paraId="28EE9F22">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03A1618">
            <w:pPr>
              <w:spacing w:after="0" w:line="240" w:lineRule="auto"/>
              <w:contextualSpacing/>
              <w:jc w:val="center"/>
              <w:rPr>
                <w:rFonts w:ascii="Times New Roman" w:hAnsi="Times New Roman" w:eastAsia="Calibri" w:cs="Times New Roman"/>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7BDA5DF1">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Здравствуй, дорога! (Общие правила)</w:t>
            </w:r>
          </w:p>
        </w:tc>
        <w:tc>
          <w:tcPr>
            <w:tcW w:w="1616" w:type="dxa"/>
            <w:tcBorders>
              <w:top w:val="single" w:color="000000" w:sz="4" w:space="0"/>
              <w:left w:val="single" w:color="000000" w:sz="4" w:space="0"/>
              <w:bottom w:val="single" w:color="000000" w:sz="4" w:space="0"/>
              <w:right w:val="single" w:color="000000" w:sz="4" w:space="0"/>
            </w:tcBorders>
          </w:tcPr>
          <w:p w14:paraId="077A4ED5">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6</w:t>
            </w:r>
          </w:p>
        </w:tc>
        <w:tc>
          <w:tcPr>
            <w:tcW w:w="3809" w:type="dxa"/>
            <w:tcBorders>
              <w:top w:val="single" w:color="000000" w:sz="4" w:space="0"/>
              <w:left w:val="single" w:color="000000" w:sz="4" w:space="0"/>
              <w:bottom w:val="single" w:color="000000" w:sz="4" w:space="0"/>
              <w:right w:val="single" w:color="000000" w:sz="4" w:space="0"/>
            </w:tcBorders>
          </w:tcPr>
          <w:p w14:paraId="1306FBA6">
            <w:pPr>
              <w:spacing w:after="0" w:line="240" w:lineRule="auto"/>
              <w:contextualSpacing/>
              <w:jc w:val="center"/>
              <w:rPr>
                <w:rFonts w:ascii="Times New Roman" w:hAnsi="Times New Roman" w:eastAsia="Calibri" w:cs="Times New Roman"/>
                <w:b/>
                <w:sz w:val="24"/>
                <w:szCs w:val="24"/>
                <w:lang w:eastAsia="zh-CN"/>
              </w:rPr>
            </w:pPr>
          </w:p>
        </w:tc>
      </w:tr>
      <w:tr w14:paraId="4E06DAF6">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699C510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17</w:t>
            </w:r>
          </w:p>
        </w:tc>
        <w:tc>
          <w:tcPr>
            <w:tcW w:w="3273" w:type="dxa"/>
            <w:tcBorders>
              <w:top w:val="single" w:color="000000" w:sz="4" w:space="0"/>
              <w:left w:val="single" w:color="000000" w:sz="4" w:space="0"/>
              <w:bottom w:val="single" w:color="000000" w:sz="4" w:space="0"/>
              <w:right w:val="single" w:color="000000" w:sz="4" w:space="0"/>
            </w:tcBorders>
          </w:tcPr>
          <w:p w14:paraId="31D351F8">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А знаешь ли ты, что колесо может и умеет?</w:t>
            </w:r>
          </w:p>
        </w:tc>
        <w:tc>
          <w:tcPr>
            <w:tcW w:w="1616" w:type="dxa"/>
            <w:tcBorders>
              <w:top w:val="single" w:color="000000" w:sz="4" w:space="0"/>
              <w:left w:val="single" w:color="000000" w:sz="4" w:space="0"/>
              <w:bottom w:val="single" w:color="000000" w:sz="4" w:space="0"/>
              <w:right w:val="single" w:color="000000" w:sz="4" w:space="0"/>
            </w:tcBorders>
          </w:tcPr>
          <w:p w14:paraId="65EBBAAC">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2C3BBD6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171AE65E">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40D3F04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18</w:t>
            </w:r>
          </w:p>
        </w:tc>
        <w:tc>
          <w:tcPr>
            <w:tcW w:w="3273" w:type="dxa"/>
            <w:tcBorders>
              <w:top w:val="single" w:color="000000" w:sz="4" w:space="0"/>
              <w:left w:val="single" w:color="000000" w:sz="4" w:space="0"/>
              <w:bottom w:val="single" w:color="000000" w:sz="4" w:space="0"/>
              <w:right w:val="single" w:color="000000" w:sz="4" w:space="0"/>
            </w:tcBorders>
          </w:tcPr>
          <w:p w14:paraId="1B30AC7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А знаешь ли ты, из чего сделана машина?</w:t>
            </w:r>
          </w:p>
        </w:tc>
        <w:tc>
          <w:tcPr>
            <w:tcW w:w="1616" w:type="dxa"/>
            <w:tcBorders>
              <w:top w:val="single" w:color="000000" w:sz="4" w:space="0"/>
              <w:left w:val="single" w:color="000000" w:sz="4" w:space="0"/>
              <w:bottom w:val="single" w:color="000000" w:sz="4" w:space="0"/>
              <w:right w:val="single" w:color="000000" w:sz="4" w:space="0"/>
            </w:tcBorders>
          </w:tcPr>
          <w:p w14:paraId="62E56AA6">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1F2EC871">
            <w:pPr>
              <w:spacing w:after="0" w:line="240" w:lineRule="auto"/>
              <w:rPr>
                <w:rFonts w:ascii="Times New Roman" w:hAnsi="Times New Roman" w:eastAsia="Calibri" w:cs="Times New Roman"/>
                <w:sz w:val="24"/>
                <w:szCs w:val="24"/>
                <w:lang w:eastAsia="zh-CN"/>
              </w:rPr>
            </w:pPr>
          </w:p>
        </w:tc>
      </w:tr>
      <w:tr w14:paraId="55E61281">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60B51FB">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19</w:t>
            </w:r>
          </w:p>
        </w:tc>
        <w:tc>
          <w:tcPr>
            <w:tcW w:w="3273" w:type="dxa"/>
            <w:tcBorders>
              <w:top w:val="single" w:color="000000" w:sz="4" w:space="0"/>
              <w:left w:val="single" w:color="000000" w:sz="4" w:space="0"/>
              <w:bottom w:val="single" w:color="000000" w:sz="4" w:space="0"/>
              <w:right w:val="single" w:color="000000" w:sz="4" w:space="0"/>
            </w:tcBorders>
          </w:tcPr>
          <w:p w14:paraId="2906886D">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А знаешь ли ты, что было бы, если бы машинам не нужен был бензин?</w:t>
            </w:r>
          </w:p>
        </w:tc>
        <w:tc>
          <w:tcPr>
            <w:tcW w:w="1616" w:type="dxa"/>
            <w:tcBorders>
              <w:top w:val="single" w:color="000000" w:sz="4" w:space="0"/>
              <w:left w:val="single" w:color="000000" w:sz="4" w:space="0"/>
              <w:bottom w:val="single" w:color="000000" w:sz="4" w:space="0"/>
              <w:right w:val="single" w:color="000000" w:sz="4" w:space="0"/>
            </w:tcBorders>
          </w:tcPr>
          <w:p w14:paraId="43870330">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445EFF31">
            <w:pPr>
              <w:spacing w:after="0" w:line="240" w:lineRule="auto"/>
              <w:rPr>
                <w:rFonts w:ascii="Times New Roman" w:hAnsi="Times New Roman" w:eastAsia="Calibri" w:cs="Times New Roman"/>
                <w:sz w:val="24"/>
                <w:szCs w:val="24"/>
                <w:lang w:eastAsia="zh-CN"/>
              </w:rPr>
            </w:pPr>
          </w:p>
        </w:tc>
      </w:tr>
      <w:tr w14:paraId="4E294CA8">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0B83D85F">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20</w:t>
            </w:r>
          </w:p>
        </w:tc>
        <w:tc>
          <w:tcPr>
            <w:tcW w:w="3273" w:type="dxa"/>
            <w:tcBorders>
              <w:top w:val="single" w:color="000000" w:sz="4" w:space="0"/>
              <w:left w:val="single" w:color="000000" w:sz="4" w:space="0"/>
              <w:bottom w:val="single" w:color="000000" w:sz="4" w:space="0"/>
              <w:right w:val="single" w:color="000000" w:sz="4" w:space="0"/>
            </w:tcBorders>
          </w:tcPr>
          <w:p w14:paraId="16E5FB4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Что такое правостороннее движение.</w:t>
            </w:r>
          </w:p>
        </w:tc>
        <w:tc>
          <w:tcPr>
            <w:tcW w:w="1616" w:type="dxa"/>
            <w:tcBorders>
              <w:top w:val="single" w:color="000000" w:sz="4" w:space="0"/>
              <w:left w:val="single" w:color="000000" w:sz="4" w:space="0"/>
              <w:bottom w:val="single" w:color="000000" w:sz="4" w:space="0"/>
              <w:right w:val="single" w:color="000000" w:sz="4" w:space="0"/>
            </w:tcBorders>
          </w:tcPr>
          <w:p w14:paraId="3868D909">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7C85606D">
            <w:pPr>
              <w:spacing w:after="0" w:line="240" w:lineRule="auto"/>
              <w:rPr>
                <w:rFonts w:ascii="Times New Roman" w:hAnsi="Times New Roman" w:eastAsia="Calibri" w:cs="Times New Roman"/>
                <w:sz w:val="24"/>
                <w:szCs w:val="24"/>
                <w:lang w:eastAsia="zh-CN"/>
              </w:rPr>
            </w:pPr>
          </w:p>
        </w:tc>
      </w:tr>
      <w:tr w14:paraId="05D111B0">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33B124D">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21</w:t>
            </w:r>
          </w:p>
        </w:tc>
        <w:tc>
          <w:tcPr>
            <w:tcW w:w="3273" w:type="dxa"/>
            <w:tcBorders>
              <w:top w:val="single" w:color="000000" w:sz="4" w:space="0"/>
              <w:left w:val="single" w:color="000000" w:sz="4" w:space="0"/>
              <w:bottom w:val="single" w:color="000000" w:sz="4" w:space="0"/>
              <w:right w:val="single" w:color="000000" w:sz="4" w:space="0"/>
            </w:tcBorders>
          </w:tcPr>
          <w:p w14:paraId="6BE82E4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Тротуар – дорога для пешеходов.</w:t>
            </w:r>
          </w:p>
        </w:tc>
        <w:tc>
          <w:tcPr>
            <w:tcW w:w="1616" w:type="dxa"/>
            <w:tcBorders>
              <w:top w:val="single" w:color="000000" w:sz="4" w:space="0"/>
              <w:left w:val="single" w:color="000000" w:sz="4" w:space="0"/>
              <w:bottom w:val="single" w:color="000000" w:sz="4" w:space="0"/>
              <w:right w:val="single" w:color="000000" w:sz="4" w:space="0"/>
            </w:tcBorders>
          </w:tcPr>
          <w:p w14:paraId="4C218979">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2BC4A3C6">
            <w:pPr>
              <w:spacing w:after="0" w:line="240" w:lineRule="auto"/>
              <w:rPr>
                <w:rFonts w:ascii="Times New Roman" w:hAnsi="Times New Roman" w:eastAsia="Calibri" w:cs="Times New Roman"/>
                <w:sz w:val="24"/>
                <w:szCs w:val="24"/>
                <w:lang w:eastAsia="zh-CN"/>
              </w:rPr>
            </w:pPr>
          </w:p>
        </w:tc>
      </w:tr>
      <w:tr w14:paraId="2E6CB15C">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0F44CFA9">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22</w:t>
            </w:r>
          </w:p>
        </w:tc>
        <w:tc>
          <w:tcPr>
            <w:tcW w:w="3273" w:type="dxa"/>
            <w:tcBorders>
              <w:top w:val="single" w:color="000000" w:sz="4" w:space="0"/>
              <w:left w:val="single" w:color="000000" w:sz="4" w:space="0"/>
              <w:bottom w:val="single" w:color="000000" w:sz="4" w:space="0"/>
              <w:right w:val="single" w:color="000000" w:sz="4" w:space="0"/>
            </w:tcBorders>
          </w:tcPr>
          <w:p w14:paraId="24D56EC0">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Внимательный пешеход.</w:t>
            </w:r>
          </w:p>
        </w:tc>
        <w:tc>
          <w:tcPr>
            <w:tcW w:w="1616" w:type="dxa"/>
            <w:tcBorders>
              <w:top w:val="single" w:color="000000" w:sz="4" w:space="0"/>
              <w:left w:val="single" w:color="000000" w:sz="4" w:space="0"/>
              <w:bottom w:val="single" w:color="000000" w:sz="4" w:space="0"/>
              <w:right w:val="single" w:color="000000" w:sz="4" w:space="0"/>
            </w:tcBorders>
          </w:tcPr>
          <w:p w14:paraId="15206A95">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4A0F13F6">
            <w:pPr>
              <w:spacing w:after="0" w:line="240" w:lineRule="auto"/>
              <w:rPr>
                <w:rFonts w:ascii="Times New Roman" w:hAnsi="Times New Roman" w:eastAsia="Calibri" w:cs="Times New Roman"/>
                <w:sz w:val="24"/>
                <w:szCs w:val="24"/>
                <w:lang w:eastAsia="zh-CN"/>
              </w:rPr>
            </w:pPr>
          </w:p>
        </w:tc>
      </w:tr>
      <w:tr w14:paraId="2FBE2C82">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7B414A75">
            <w:pPr>
              <w:spacing w:after="0" w:line="240" w:lineRule="auto"/>
              <w:contextualSpacing/>
              <w:jc w:val="center"/>
              <w:rPr>
                <w:rFonts w:ascii="Times New Roman" w:hAnsi="Times New Roman" w:eastAsia="Calibri" w:cs="Times New Roman"/>
                <w:b/>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2649239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Наш друг - светофор.</w:t>
            </w:r>
          </w:p>
        </w:tc>
        <w:tc>
          <w:tcPr>
            <w:tcW w:w="1616" w:type="dxa"/>
            <w:tcBorders>
              <w:top w:val="single" w:color="000000" w:sz="4" w:space="0"/>
              <w:left w:val="single" w:color="000000" w:sz="4" w:space="0"/>
              <w:bottom w:val="single" w:color="000000" w:sz="4" w:space="0"/>
              <w:right w:val="single" w:color="000000" w:sz="4" w:space="0"/>
            </w:tcBorders>
          </w:tcPr>
          <w:p w14:paraId="7B683B90">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3</w:t>
            </w:r>
          </w:p>
        </w:tc>
        <w:tc>
          <w:tcPr>
            <w:tcW w:w="3809" w:type="dxa"/>
            <w:tcBorders>
              <w:top w:val="single" w:color="000000" w:sz="4" w:space="0"/>
              <w:left w:val="single" w:color="000000" w:sz="4" w:space="0"/>
              <w:bottom w:val="single" w:color="000000" w:sz="4" w:space="0"/>
              <w:right w:val="single" w:color="000000" w:sz="4" w:space="0"/>
            </w:tcBorders>
          </w:tcPr>
          <w:p w14:paraId="7FEA2011">
            <w:pPr>
              <w:spacing w:after="0" w:line="240" w:lineRule="auto"/>
              <w:contextualSpacing/>
              <w:jc w:val="center"/>
              <w:rPr>
                <w:rFonts w:ascii="Times New Roman" w:hAnsi="Times New Roman" w:eastAsia="Calibri" w:cs="Times New Roman"/>
                <w:b/>
                <w:sz w:val="24"/>
                <w:szCs w:val="24"/>
                <w:lang w:eastAsia="zh-CN"/>
              </w:rPr>
            </w:pPr>
          </w:p>
        </w:tc>
      </w:tr>
      <w:tr w14:paraId="55829163">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0D47EFF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23</w:t>
            </w:r>
          </w:p>
        </w:tc>
        <w:tc>
          <w:tcPr>
            <w:tcW w:w="3273" w:type="dxa"/>
            <w:tcBorders>
              <w:top w:val="single" w:color="000000" w:sz="4" w:space="0"/>
              <w:left w:val="single" w:color="000000" w:sz="4" w:space="0"/>
              <w:bottom w:val="single" w:color="000000" w:sz="4" w:space="0"/>
              <w:right w:val="single" w:color="000000" w:sz="4" w:space="0"/>
            </w:tcBorders>
          </w:tcPr>
          <w:p w14:paraId="73166DE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Транспортные и пешеходные светофоры.</w:t>
            </w:r>
          </w:p>
        </w:tc>
        <w:tc>
          <w:tcPr>
            <w:tcW w:w="1616" w:type="dxa"/>
            <w:tcBorders>
              <w:top w:val="single" w:color="000000" w:sz="4" w:space="0"/>
              <w:left w:val="single" w:color="000000" w:sz="4" w:space="0"/>
              <w:bottom w:val="single" w:color="000000" w:sz="4" w:space="0"/>
              <w:right w:val="single" w:color="000000" w:sz="4" w:space="0"/>
            </w:tcBorders>
          </w:tcPr>
          <w:p w14:paraId="20E7515C">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7F85C955">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54E4CD1F">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3694394">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24</w:t>
            </w:r>
          </w:p>
        </w:tc>
        <w:tc>
          <w:tcPr>
            <w:tcW w:w="3273" w:type="dxa"/>
            <w:tcBorders>
              <w:top w:val="single" w:color="000000" w:sz="4" w:space="0"/>
              <w:left w:val="single" w:color="000000" w:sz="4" w:space="0"/>
              <w:bottom w:val="single" w:color="000000" w:sz="4" w:space="0"/>
              <w:right w:val="single" w:color="000000" w:sz="4" w:space="0"/>
            </w:tcBorders>
          </w:tcPr>
          <w:p w14:paraId="7FD2A697">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Мигающий жёлтый свет.</w:t>
            </w:r>
          </w:p>
        </w:tc>
        <w:tc>
          <w:tcPr>
            <w:tcW w:w="1616" w:type="dxa"/>
            <w:tcBorders>
              <w:top w:val="single" w:color="000000" w:sz="4" w:space="0"/>
              <w:left w:val="single" w:color="000000" w:sz="4" w:space="0"/>
              <w:bottom w:val="single" w:color="000000" w:sz="4" w:space="0"/>
              <w:right w:val="single" w:color="000000" w:sz="4" w:space="0"/>
            </w:tcBorders>
          </w:tcPr>
          <w:p w14:paraId="3720BDEB">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04AF22FB">
            <w:pPr>
              <w:spacing w:after="0" w:line="240" w:lineRule="auto"/>
              <w:rPr>
                <w:rFonts w:ascii="Times New Roman" w:hAnsi="Times New Roman" w:eastAsia="Calibri" w:cs="Times New Roman"/>
                <w:sz w:val="24"/>
                <w:szCs w:val="24"/>
                <w:lang w:eastAsia="zh-CN"/>
              </w:rPr>
            </w:pPr>
          </w:p>
        </w:tc>
      </w:tr>
      <w:tr w14:paraId="20E785DF">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5D20045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25</w:t>
            </w:r>
          </w:p>
        </w:tc>
        <w:tc>
          <w:tcPr>
            <w:tcW w:w="3273" w:type="dxa"/>
            <w:tcBorders>
              <w:top w:val="single" w:color="000000" w:sz="4" w:space="0"/>
              <w:left w:val="single" w:color="000000" w:sz="4" w:space="0"/>
              <w:bottom w:val="single" w:color="000000" w:sz="4" w:space="0"/>
              <w:right w:val="single" w:color="000000" w:sz="4" w:space="0"/>
            </w:tcBorders>
          </w:tcPr>
          <w:p w14:paraId="7BC8BED2">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Роль светофоров в организации движения.</w:t>
            </w:r>
          </w:p>
        </w:tc>
        <w:tc>
          <w:tcPr>
            <w:tcW w:w="1616" w:type="dxa"/>
            <w:tcBorders>
              <w:top w:val="single" w:color="000000" w:sz="4" w:space="0"/>
              <w:left w:val="single" w:color="000000" w:sz="4" w:space="0"/>
              <w:bottom w:val="single" w:color="000000" w:sz="4" w:space="0"/>
              <w:right w:val="single" w:color="000000" w:sz="4" w:space="0"/>
            </w:tcBorders>
          </w:tcPr>
          <w:p w14:paraId="2BE3900D">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722FBF4A">
            <w:pPr>
              <w:spacing w:after="0" w:line="240" w:lineRule="auto"/>
              <w:rPr>
                <w:rFonts w:ascii="Times New Roman" w:hAnsi="Times New Roman" w:eastAsia="Calibri" w:cs="Times New Roman"/>
                <w:sz w:val="24"/>
                <w:szCs w:val="24"/>
                <w:lang w:eastAsia="zh-CN"/>
              </w:rPr>
            </w:pPr>
          </w:p>
        </w:tc>
      </w:tr>
      <w:tr w14:paraId="57D09EBC">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42638687">
            <w:pPr>
              <w:spacing w:after="0" w:line="240" w:lineRule="auto"/>
              <w:contextualSpacing/>
              <w:jc w:val="both"/>
              <w:rPr>
                <w:rFonts w:ascii="Times New Roman" w:hAnsi="Times New Roman" w:eastAsia="Calibri" w:cs="Times New Roman"/>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453DAE2B">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Дорожные знаки.</w:t>
            </w:r>
          </w:p>
        </w:tc>
        <w:tc>
          <w:tcPr>
            <w:tcW w:w="1616" w:type="dxa"/>
            <w:tcBorders>
              <w:top w:val="single" w:color="000000" w:sz="4" w:space="0"/>
              <w:left w:val="single" w:color="000000" w:sz="4" w:space="0"/>
              <w:bottom w:val="single" w:color="000000" w:sz="4" w:space="0"/>
              <w:right w:val="single" w:color="000000" w:sz="4" w:space="0"/>
            </w:tcBorders>
          </w:tcPr>
          <w:p w14:paraId="4345E7E0">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5</w:t>
            </w:r>
          </w:p>
        </w:tc>
        <w:tc>
          <w:tcPr>
            <w:tcW w:w="3809" w:type="dxa"/>
            <w:tcBorders>
              <w:top w:val="single" w:color="000000" w:sz="4" w:space="0"/>
              <w:left w:val="single" w:color="000000" w:sz="4" w:space="0"/>
              <w:bottom w:val="single" w:color="000000" w:sz="4" w:space="0"/>
              <w:right w:val="single" w:color="000000" w:sz="4" w:space="0"/>
            </w:tcBorders>
          </w:tcPr>
          <w:p w14:paraId="530B5DBF">
            <w:pPr>
              <w:spacing w:after="0" w:line="240" w:lineRule="auto"/>
              <w:contextualSpacing/>
              <w:jc w:val="center"/>
              <w:rPr>
                <w:rFonts w:ascii="Times New Roman" w:hAnsi="Times New Roman" w:eastAsia="Calibri" w:cs="Times New Roman"/>
                <w:b/>
                <w:sz w:val="24"/>
                <w:szCs w:val="24"/>
                <w:lang w:eastAsia="zh-CN"/>
              </w:rPr>
            </w:pPr>
          </w:p>
        </w:tc>
      </w:tr>
      <w:tr w14:paraId="540C988A">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A87B3D3">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26</w:t>
            </w:r>
          </w:p>
        </w:tc>
        <w:tc>
          <w:tcPr>
            <w:tcW w:w="3273" w:type="dxa"/>
            <w:tcBorders>
              <w:top w:val="single" w:color="000000" w:sz="4" w:space="0"/>
              <w:left w:val="single" w:color="000000" w:sz="4" w:space="0"/>
              <w:bottom w:val="single" w:color="000000" w:sz="4" w:space="0"/>
              <w:right w:val="single" w:color="000000" w:sz="4" w:space="0"/>
            </w:tcBorders>
          </w:tcPr>
          <w:p w14:paraId="3FAD818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 для пешеходов.</w:t>
            </w:r>
          </w:p>
        </w:tc>
        <w:tc>
          <w:tcPr>
            <w:tcW w:w="1616" w:type="dxa"/>
            <w:tcBorders>
              <w:top w:val="single" w:color="000000" w:sz="4" w:space="0"/>
              <w:left w:val="single" w:color="000000" w:sz="4" w:space="0"/>
              <w:bottom w:val="single" w:color="000000" w:sz="4" w:space="0"/>
              <w:right w:val="single" w:color="000000" w:sz="4" w:space="0"/>
            </w:tcBorders>
          </w:tcPr>
          <w:p w14:paraId="77115C5F">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7A535F7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беседа</w:t>
            </w:r>
          </w:p>
        </w:tc>
      </w:tr>
      <w:tr w14:paraId="408399D9">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E538C17">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27</w:t>
            </w:r>
          </w:p>
        </w:tc>
        <w:tc>
          <w:tcPr>
            <w:tcW w:w="3273" w:type="dxa"/>
            <w:tcBorders>
              <w:top w:val="single" w:color="000000" w:sz="4" w:space="0"/>
              <w:left w:val="single" w:color="000000" w:sz="4" w:space="0"/>
              <w:bottom w:val="single" w:color="000000" w:sz="4" w:space="0"/>
              <w:right w:val="single" w:color="000000" w:sz="4" w:space="0"/>
            </w:tcBorders>
          </w:tcPr>
          <w:p w14:paraId="1AE1B4E6">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Дорожные знаки для водителей.</w:t>
            </w:r>
          </w:p>
        </w:tc>
        <w:tc>
          <w:tcPr>
            <w:tcW w:w="1616" w:type="dxa"/>
            <w:tcBorders>
              <w:top w:val="single" w:color="000000" w:sz="4" w:space="0"/>
              <w:left w:val="single" w:color="000000" w:sz="4" w:space="0"/>
              <w:bottom w:val="single" w:color="000000" w:sz="4" w:space="0"/>
              <w:right w:val="single" w:color="000000" w:sz="4" w:space="0"/>
            </w:tcBorders>
          </w:tcPr>
          <w:p w14:paraId="0B028812">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24A99323">
            <w:pPr>
              <w:spacing w:after="0" w:line="240" w:lineRule="auto"/>
              <w:rPr>
                <w:rFonts w:ascii="Times New Roman" w:hAnsi="Times New Roman" w:eastAsia="Calibri" w:cs="Times New Roman"/>
                <w:sz w:val="24"/>
                <w:szCs w:val="24"/>
                <w:lang w:eastAsia="zh-CN"/>
              </w:rPr>
            </w:pPr>
          </w:p>
        </w:tc>
      </w:tr>
      <w:tr w14:paraId="143D30FD">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EA69AF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28</w:t>
            </w:r>
          </w:p>
        </w:tc>
        <w:tc>
          <w:tcPr>
            <w:tcW w:w="3273" w:type="dxa"/>
            <w:tcBorders>
              <w:top w:val="single" w:color="000000" w:sz="4" w:space="0"/>
              <w:left w:val="single" w:color="000000" w:sz="4" w:space="0"/>
              <w:bottom w:val="single" w:color="000000" w:sz="4" w:space="0"/>
              <w:right w:val="single" w:color="000000" w:sz="4" w:space="0"/>
            </w:tcBorders>
          </w:tcPr>
          <w:p w14:paraId="6E39E2A4">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Виды дорожной разметки.</w:t>
            </w:r>
          </w:p>
        </w:tc>
        <w:tc>
          <w:tcPr>
            <w:tcW w:w="1616" w:type="dxa"/>
            <w:tcBorders>
              <w:top w:val="single" w:color="000000" w:sz="4" w:space="0"/>
              <w:left w:val="single" w:color="000000" w:sz="4" w:space="0"/>
              <w:bottom w:val="single" w:color="000000" w:sz="4" w:space="0"/>
              <w:right w:val="single" w:color="000000" w:sz="4" w:space="0"/>
            </w:tcBorders>
          </w:tcPr>
          <w:p w14:paraId="3D5E0937">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57A986F1">
            <w:pPr>
              <w:spacing w:after="0" w:line="240" w:lineRule="auto"/>
              <w:rPr>
                <w:rFonts w:ascii="Times New Roman" w:hAnsi="Times New Roman" w:eastAsia="Calibri" w:cs="Times New Roman"/>
                <w:sz w:val="24"/>
                <w:szCs w:val="24"/>
                <w:lang w:eastAsia="zh-CN"/>
              </w:rPr>
            </w:pPr>
          </w:p>
        </w:tc>
      </w:tr>
      <w:tr w14:paraId="1D2B4A8E">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84E4141">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29</w:t>
            </w:r>
          </w:p>
        </w:tc>
        <w:tc>
          <w:tcPr>
            <w:tcW w:w="3273" w:type="dxa"/>
            <w:tcBorders>
              <w:top w:val="single" w:color="000000" w:sz="4" w:space="0"/>
              <w:left w:val="single" w:color="000000" w:sz="4" w:space="0"/>
              <w:bottom w:val="single" w:color="000000" w:sz="4" w:space="0"/>
              <w:right w:val="single" w:color="000000" w:sz="4" w:space="0"/>
            </w:tcBorders>
          </w:tcPr>
          <w:p w14:paraId="0EB23537">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Причины дорожно-транспортных происшествий.</w:t>
            </w:r>
          </w:p>
        </w:tc>
        <w:tc>
          <w:tcPr>
            <w:tcW w:w="1616" w:type="dxa"/>
            <w:tcBorders>
              <w:top w:val="single" w:color="000000" w:sz="4" w:space="0"/>
              <w:left w:val="single" w:color="000000" w:sz="4" w:space="0"/>
              <w:bottom w:val="single" w:color="000000" w:sz="4" w:space="0"/>
              <w:right w:val="single" w:color="000000" w:sz="4" w:space="0"/>
            </w:tcBorders>
          </w:tcPr>
          <w:p w14:paraId="713EA363">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19CAD0B2">
            <w:pPr>
              <w:spacing w:after="0" w:line="240" w:lineRule="auto"/>
              <w:rPr>
                <w:rFonts w:ascii="Times New Roman" w:hAnsi="Times New Roman" w:eastAsia="Calibri" w:cs="Times New Roman"/>
                <w:sz w:val="24"/>
                <w:szCs w:val="24"/>
                <w:lang w:eastAsia="zh-CN"/>
              </w:rPr>
            </w:pPr>
          </w:p>
        </w:tc>
      </w:tr>
      <w:tr w14:paraId="78305177">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313C16C6">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30</w:t>
            </w:r>
          </w:p>
        </w:tc>
        <w:tc>
          <w:tcPr>
            <w:tcW w:w="3273" w:type="dxa"/>
            <w:tcBorders>
              <w:top w:val="single" w:color="000000" w:sz="4" w:space="0"/>
              <w:left w:val="single" w:color="000000" w:sz="4" w:space="0"/>
              <w:bottom w:val="single" w:color="000000" w:sz="4" w:space="0"/>
              <w:right w:val="single" w:color="000000" w:sz="4" w:space="0"/>
            </w:tcBorders>
          </w:tcPr>
          <w:p w14:paraId="2B179163">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Игра «Знатоки дорожных знаков»</w:t>
            </w:r>
          </w:p>
        </w:tc>
        <w:tc>
          <w:tcPr>
            <w:tcW w:w="1616" w:type="dxa"/>
            <w:tcBorders>
              <w:top w:val="single" w:color="000000" w:sz="4" w:space="0"/>
              <w:left w:val="single" w:color="000000" w:sz="4" w:space="0"/>
              <w:bottom w:val="single" w:color="000000" w:sz="4" w:space="0"/>
              <w:right w:val="single" w:color="000000" w:sz="4" w:space="0"/>
            </w:tcBorders>
          </w:tcPr>
          <w:p w14:paraId="2DB9FF2E">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0BF50FDB">
            <w:pPr>
              <w:spacing w:after="0" w:line="240" w:lineRule="auto"/>
              <w:contextualSpacing/>
              <w:jc w:val="center"/>
              <w:rPr>
                <w:rFonts w:hint="default" w:ascii="Times New Roman" w:hAnsi="Times New Roman" w:eastAsia="Calibri" w:cs="Times New Roman"/>
                <w:sz w:val="24"/>
                <w:szCs w:val="24"/>
                <w:lang w:val="ru-RU" w:eastAsia="zh-CN"/>
              </w:rPr>
            </w:pPr>
            <w:r>
              <w:rPr>
                <w:rFonts w:ascii="Times New Roman" w:hAnsi="Times New Roman" w:eastAsia="Calibri" w:cs="Times New Roman"/>
                <w:sz w:val="24"/>
                <w:szCs w:val="24"/>
                <w:lang w:val="ru-RU" w:eastAsia="zh-CN"/>
              </w:rPr>
              <w:t>игра</w:t>
            </w:r>
          </w:p>
        </w:tc>
      </w:tr>
      <w:tr w14:paraId="45184CCC">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279E0653">
            <w:pPr>
              <w:spacing w:after="0" w:line="240" w:lineRule="auto"/>
              <w:contextualSpacing/>
              <w:jc w:val="center"/>
              <w:rPr>
                <w:rFonts w:ascii="Times New Roman" w:hAnsi="Times New Roman" w:eastAsia="Calibri" w:cs="Times New Roman"/>
                <w:sz w:val="24"/>
                <w:szCs w:val="24"/>
                <w:lang w:eastAsia="zh-CN"/>
              </w:rPr>
            </w:pPr>
          </w:p>
        </w:tc>
        <w:tc>
          <w:tcPr>
            <w:tcW w:w="3273" w:type="dxa"/>
            <w:tcBorders>
              <w:top w:val="single" w:color="000000" w:sz="4" w:space="0"/>
              <w:left w:val="single" w:color="000000" w:sz="4" w:space="0"/>
              <w:bottom w:val="single" w:color="000000" w:sz="4" w:space="0"/>
              <w:right w:val="single" w:color="000000" w:sz="4" w:space="0"/>
            </w:tcBorders>
          </w:tcPr>
          <w:p w14:paraId="117C63FC">
            <w:pPr>
              <w:spacing w:after="0" w:line="240" w:lineRule="auto"/>
              <w:contextualSpacing/>
              <w:jc w:val="both"/>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Правила дорожного движения.</w:t>
            </w:r>
          </w:p>
        </w:tc>
        <w:tc>
          <w:tcPr>
            <w:tcW w:w="1616" w:type="dxa"/>
            <w:tcBorders>
              <w:top w:val="single" w:color="000000" w:sz="4" w:space="0"/>
              <w:left w:val="single" w:color="000000" w:sz="4" w:space="0"/>
              <w:bottom w:val="single" w:color="000000" w:sz="4" w:space="0"/>
              <w:right w:val="single" w:color="000000" w:sz="4" w:space="0"/>
            </w:tcBorders>
          </w:tcPr>
          <w:p w14:paraId="106939EB">
            <w:pPr>
              <w:spacing w:after="0" w:line="240" w:lineRule="auto"/>
              <w:contextualSpacing/>
              <w:jc w:val="center"/>
              <w:rPr>
                <w:rFonts w:ascii="Times New Roman" w:hAnsi="Times New Roman" w:eastAsia="Calibri" w:cs="Times New Roman"/>
                <w:b/>
                <w:sz w:val="24"/>
                <w:szCs w:val="24"/>
                <w:lang w:eastAsia="zh-CN"/>
              </w:rPr>
            </w:pPr>
            <w:r>
              <w:rPr>
                <w:rFonts w:ascii="Times New Roman" w:hAnsi="Times New Roman" w:eastAsia="Calibri" w:cs="Times New Roman"/>
                <w:b/>
                <w:sz w:val="24"/>
                <w:szCs w:val="24"/>
                <w:lang w:eastAsia="zh-CN"/>
              </w:rPr>
              <w:t>4</w:t>
            </w:r>
          </w:p>
        </w:tc>
        <w:tc>
          <w:tcPr>
            <w:tcW w:w="3809" w:type="dxa"/>
            <w:tcBorders>
              <w:top w:val="single" w:color="000000" w:sz="4" w:space="0"/>
              <w:left w:val="single" w:color="000000" w:sz="4" w:space="0"/>
              <w:bottom w:val="single" w:color="000000" w:sz="4" w:space="0"/>
              <w:right w:val="single" w:color="000000" w:sz="4" w:space="0"/>
            </w:tcBorders>
          </w:tcPr>
          <w:p w14:paraId="11ED7A7F">
            <w:pPr>
              <w:spacing w:after="0" w:line="240" w:lineRule="auto"/>
              <w:contextualSpacing/>
              <w:jc w:val="center"/>
              <w:rPr>
                <w:rFonts w:ascii="Times New Roman" w:hAnsi="Times New Roman" w:eastAsia="Calibri" w:cs="Times New Roman"/>
                <w:b/>
                <w:sz w:val="24"/>
                <w:szCs w:val="24"/>
                <w:lang w:eastAsia="zh-CN"/>
              </w:rPr>
            </w:pPr>
          </w:p>
        </w:tc>
      </w:tr>
      <w:tr w14:paraId="15284BB8">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43A97912">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31</w:t>
            </w:r>
          </w:p>
        </w:tc>
        <w:tc>
          <w:tcPr>
            <w:tcW w:w="3273" w:type="dxa"/>
            <w:tcBorders>
              <w:top w:val="single" w:color="000000" w:sz="4" w:space="0"/>
              <w:left w:val="single" w:color="000000" w:sz="4" w:space="0"/>
              <w:bottom w:val="single" w:color="000000" w:sz="4" w:space="0"/>
              <w:right w:val="single" w:color="000000" w:sz="4" w:space="0"/>
            </w:tcBorders>
          </w:tcPr>
          <w:p w14:paraId="12CB179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Катание на роликовых коньках.</w:t>
            </w:r>
          </w:p>
        </w:tc>
        <w:tc>
          <w:tcPr>
            <w:tcW w:w="1616" w:type="dxa"/>
            <w:tcBorders>
              <w:top w:val="single" w:color="000000" w:sz="4" w:space="0"/>
              <w:left w:val="single" w:color="000000" w:sz="4" w:space="0"/>
              <w:bottom w:val="single" w:color="000000" w:sz="4" w:space="0"/>
              <w:right w:val="single" w:color="000000" w:sz="4" w:space="0"/>
            </w:tcBorders>
          </w:tcPr>
          <w:p w14:paraId="2C8A50B7">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restart"/>
            <w:tcBorders>
              <w:top w:val="single" w:color="000000" w:sz="4" w:space="0"/>
              <w:left w:val="single" w:color="000000" w:sz="4" w:space="0"/>
              <w:bottom w:val="single" w:color="000000" w:sz="4" w:space="0"/>
              <w:right w:val="single" w:color="000000" w:sz="4" w:space="0"/>
            </w:tcBorders>
          </w:tcPr>
          <w:p w14:paraId="4956959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w:t>
            </w:r>
          </w:p>
        </w:tc>
      </w:tr>
      <w:tr w14:paraId="708D0293">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6FEE2DD0">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32</w:t>
            </w:r>
          </w:p>
        </w:tc>
        <w:tc>
          <w:tcPr>
            <w:tcW w:w="3273" w:type="dxa"/>
            <w:tcBorders>
              <w:top w:val="single" w:color="000000" w:sz="4" w:space="0"/>
              <w:left w:val="single" w:color="000000" w:sz="4" w:space="0"/>
              <w:bottom w:val="single" w:color="000000" w:sz="4" w:space="0"/>
              <w:right w:val="single" w:color="000000" w:sz="4" w:space="0"/>
            </w:tcBorders>
          </w:tcPr>
          <w:p w14:paraId="0BE51EA9">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Практическое занятие «Расчёт тормозного пути автомобиля»</w:t>
            </w:r>
          </w:p>
        </w:tc>
        <w:tc>
          <w:tcPr>
            <w:tcW w:w="1616" w:type="dxa"/>
            <w:tcBorders>
              <w:top w:val="single" w:color="000000" w:sz="4" w:space="0"/>
              <w:left w:val="single" w:color="000000" w:sz="4" w:space="0"/>
              <w:bottom w:val="single" w:color="000000" w:sz="4" w:space="0"/>
              <w:right w:val="single" w:color="000000" w:sz="4" w:space="0"/>
            </w:tcBorders>
          </w:tcPr>
          <w:p w14:paraId="3F5F2EA5">
            <w:pPr>
              <w:spacing w:after="0" w:line="240" w:lineRule="auto"/>
              <w:contextualSpacing/>
              <w:jc w:val="center"/>
              <w:rPr>
                <w:rFonts w:ascii="Times New Roman" w:hAnsi="Times New Roman" w:eastAsia="Calibri" w:cs="Times New Roman"/>
                <w:b/>
                <w:sz w:val="24"/>
                <w:szCs w:val="24"/>
                <w:lang w:eastAsia="zh-CN"/>
              </w:rPr>
            </w:pPr>
          </w:p>
        </w:tc>
        <w:tc>
          <w:tcPr>
            <w:tcW w:w="3809" w:type="dxa"/>
            <w:vMerge w:val="continue"/>
            <w:tcBorders>
              <w:top w:val="single" w:color="000000" w:sz="4" w:space="0"/>
              <w:left w:val="single" w:color="000000" w:sz="4" w:space="0"/>
              <w:bottom w:val="single" w:color="000000" w:sz="4" w:space="0"/>
              <w:right w:val="single" w:color="000000" w:sz="4" w:space="0"/>
            </w:tcBorders>
            <w:vAlign w:val="center"/>
          </w:tcPr>
          <w:p w14:paraId="75A0E740">
            <w:pPr>
              <w:spacing w:after="0" w:line="240" w:lineRule="auto"/>
              <w:rPr>
                <w:rFonts w:ascii="Times New Roman" w:hAnsi="Times New Roman" w:eastAsia="Calibri" w:cs="Times New Roman"/>
                <w:sz w:val="24"/>
                <w:szCs w:val="24"/>
                <w:lang w:eastAsia="zh-CN"/>
              </w:rPr>
            </w:pPr>
          </w:p>
        </w:tc>
      </w:tr>
      <w:tr w14:paraId="20B0232D">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58CF449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33</w:t>
            </w:r>
          </w:p>
        </w:tc>
        <w:tc>
          <w:tcPr>
            <w:tcW w:w="3273" w:type="dxa"/>
            <w:tcBorders>
              <w:top w:val="single" w:color="000000" w:sz="4" w:space="0"/>
              <w:left w:val="single" w:color="000000" w:sz="4" w:space="0"/>
              <w:bottom w:val="single" w:color="000000" w:sz="4" w:space="0"/>
              <w:right w:val="single" w:color="000000" w:sz="4" w:space="0"/>
            </w:tcBorders>
          </w:tcPr>
          <w:p w14:paraId="6339152B">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 «Я – пешеход».</w:t>
            </w:r>
          </w:p>
        </w:tc>
        <w:tc>
          <w:tcPr>
            <w:tcW w:w="1616" w:type="dxa"/>
            <w:tcBorders>
              <w:top w:val="single" w:color="000000" w:sz="4" w:space="0"/>
              <w:left w:val="single" w:color="000000" w:sz="4" w:space="0"/>
              <w:bottom w:val="single" w:color="000000" w:sz="4" w:space="0"/>
              <w:right w:val="single" w:color="000000" w:sz="4" w:space="0"/>
            </w:tcBorders>
          </w:tcPr>
          <w:p w14:paraId="24308BD6">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1AE076A8">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экскурсия</w:t>
            </w:r>
          </w:p>
        </w:tc>
      </w:tr>
      <w:tr w14:paraId="0261B7C7">
        <w:tblPrEx>
          <w:tblCellMar>
            <w:top w:w="0" w:type="dxa"/>
            <w:left w:w="108" w:type="dxa"/>
            <w:bottom w:w="0" w:type="dxa"/>
            <w:right w:w="108" w:type="dxa"/>
          </w:tblCellMar>
        </w:tblPrEx>
        <w:tc>
          <w:tcPr>
            <w:tcW w:w="656" w:type="dxa"/>
            <w:tcBorders>
              <w:top w:val="single" w:color="000000" w:sz="4" w:space="0"/>
              <w:left w:val="single" w:color="000000" w:sz="4" w:space="0"/>
              <w:bottom w:val="single" w:color="000000" w:sz="4" w:space="0"/>
              <w:right w:val="single" w:color="000000" w:sz="4" w:space="0"/>
            </w:tcBorders>
          </w:tcPr>
          <w:p w14:paraId="1DC9B1DC">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34</w:t>
            </w:r>
          </w:p>
        </w:tc>
        <w:tc>
          <w:tcPr>
            <w:tcW w:w="3273" w:type="dxa"/>
            <w:tcBorders>
              <w:top w:val="single" w:color="000000" w:sz="4" w:space="0"/>
              <w:left w:val="single" w:color="000000" w:sz="4" w:space="0"/>
              <w:bottom w:val="single" w:color="000000" w:sz="4" w:space="0"/>
              <w:right w:val="single" w:color="000000" w:sz="4" w:space="0"/>
            </w:tcBorders>
          </w:tcPr>
          <w:p w14:paraId="6F255A41">
            <w:pPr>
              <w:spacing w:after="0" w:line="240" w:lineRule="auto"/>
              <w:contextualSpacing/>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Утренник «Знай правила движения как таблицу умножения»</w:t>
            </w:r>
          </w:p>
        </w:tc>
        <w:tc>
          <w:tcPr>
            <w:tcW w:w="1616" w:type="dxa"/>
            <w:tcBorders>
              <w:top w:val="single" w:color="000000" w:sz="4" w:space="0"/>
              <w:left w:val="single" w:color="000000" w:sz="4" w:space="0"/>
              <w:bottom w:val="single" w:color="000000" w:sz="4" w:space="0"/>
              <w:right w:val="single" w:color="000000" w:sz="4" w:space="0"/>
            </w:tcBorders>
          </w:tcPr>
          <w:p w14:paraId="1522DA32">
            <w:pPr>
              <w:spacing w:after="0" w:line="240" w:lineRule="auto"/>
              <w:contextualSpacing/>
              <w:jc w:val="center"/>
              <w:rPr>
                <w:rFonts w:ascii="Times New Roman" w:hAnsi="Times New Roman" w:eastAsia="Calibri" w:cs="Times New Roman"/>
                <w:b/>
                <w:sz w:val="24"/>
                <w:szCs w:val="24"/>
                <w:lang w:eastAsia="zh-CN"/>
              </w:rPr>
            </w:pPr>
          </w:p>
        </w:tc>
        <w:tc>
          <w:tcPr>
            <w:tcW w:w="3809" w:type="dxa"/>
            <w:tcBorders>
              <w:top w:val="single" w:color="000000" w:sz="4" w:space="0"/>
              <w:left w:val="single" w:color="000000" w:sz="4" w:space="0"/>
              <w:bottom w:val="single" w:color="000000" w:sz="4" w:space="0"/>
              <w:right w:val="single" w:color="000000" w:sz="4" w:space="0"/>
            </w:tcBorders>
          </w:tcPr>
          <w:p w14:paraId="3193BADA">
            <w:pPr>
              <w:spacing w:after="0" w:line="240" w:lineRule="auto"/>
              <w:contextualSpacing/>
              <w:jc w:val="center"/>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Итоговый праздник</w:t>
            </w:r>
          </w:p>
        </w:tc>
      </w:tr>
    </w:tbl>
    <w:p w14:paraId="71A5A105">
      <w:pPr>
        <w:spacing w:after="0" w:line="240" w:lineRule="auto"/>
        <w:contextualSpacing/>
        <w:jc w:val="center"/>
        <w:rPr>
          <w:rFonts w:ascii="Times New Roman" w:hAnsi="Times New Roman" w:eastAsia="Calibri" w:cs="Times New Roman"/>
          <w:b/>
          <w:sz w:val="24"/>
          <w:szCs w:val="24"/>
          <w:lang w:eastAsia="zh-CN"/>
        </w:rPr>
      </w:pPr>
    </w:p>
    <w:p w14:paraId="06619F67">
      <w:pPr>
        <w:shd w:val="clear" w:color="auto" w:fill="FFFFFF"/>
        <w:spacing w:after="127" w:line="240" w:lineRule="auto"/>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Учащиеся 3-4 классов должны знать </w:t>
      </w:r>
      <w:r>
        <w:rPr>
          <w:rFonts w:ascii="Times New Roman" w:hAnsi="Times New Roman" w:cs="Times New Roman"/>
          <w:sz w:val="24"/>
          <w:szCs w:val="24"/>
          <w:lang w:eastAsia="zh-CN"/>
        </w:rPr>
        <w:t>(кроме перечисленного)</w:t>
      </w:r>
      <w:r>
        <w:rPr>
          <w:rFonts w:ascii="Times New Roman" w:hAnsi="Times New Roman" w:cs="Times New Roman"/>
          <w:b/>
          <w:bCs/>
          <w:sz w:val="24"/>
          <w:szCs w:val="24"/>
          <w:lang w:eastAsia="zh-CN"/>
        </w:rPr>
        <w:t>:</w:t>
      </w:r>
    </w:p>
    <w:p w14:paraId="13389D40">
      <w:pPr>
        <w:numPr>
          <w:ilvl w:val="0"/>
          <w:numId w:val="6"/>
        </w:numPr>
        <w:shd w:val="clear" w:color="auto" w:fill="FFFFFF"/>
        <w:spacing w:after="280" w:line="240" w:lineRule="auto"/>
        <w:ind w:left="396"/>
        <w:jc w:val="both"/>
        <w:rPr>
          <w:rFonts w:ascii="Times New Roman" w:hAnsi="Times New Roman" w:cs="Times New Roman"/>
          <w:b/>
          <w:bCs/>
          <w:sz w:val="24"/>
          <w:szCs w:val="24"/>
          <w:shd w:val="clear" w:color="auto" w:fill="FFFFFF"/>
          <w:lang w:eastAsia="zh-CN"/>
        </w:rPr>
      </w:pPr>
      <w:r>
        <w:rPr>
          <w:rFonts w:ascii="Times New Roman" w:hAnsi="Times New Roman" w:cs="Times New Roman"/>
          <w:sz w:val="24"/>
          <w:szCs w:val="24"/>
          <w:lang w:eastAsia="zh-CN"/>
        </w:rPr>
        <w:t>что такое остановочный и тормозной путь, как он изменяется и от каких факторов зависит;</w:t>
      </w:r>
    </w:p>
    <w:p w14:paraId="2ED665D1">
      <w:pPr>
        <w:numPr>
          <w:ilvl w:val="0"/>
          <w:numId w:val="6"/>
        </w:numPr>
        <w:shd w:val="clear" w:color="auto" w:fill="FFFFFF"/>
        <w:spacing w:after="280" w:line="240" w:lineRule="auto"/>
        <w:ind w:left="396"/>
        <w:jc w:val="both"/>
        <w:rPr>
          <w:rFonts w:ascii="Times New Roman" w:hAnsi="Times New Roman" w:cs="Times New Roman"/>
          <w:b/>
          <w:bCs/>
          <w:sz w:val="24"/>
          <w:szCs w:val="24"/>
          <w:shd w:val="clear" w:color="auto" w:fill="FFFFFF"/>
          <w:lang w:eastAsia="zh-CN"/>
        </w:rPr>
      </w:pPr>
      <w:r>
        <w:rPr>
          <w:rFonts w:ascii="Times New Roman" w:hAnsi="Times New Roman" w:cs="Times New Roman"/>
          <w:b/>
          <w:bCs/>
          <w:sz w:val="24"/>
          <w:szCs w:val="24"/>
          <w:shd w:val="clear" w:color="auto" w:fill="FFFFFF"/>
          <w:lang w:eastAsia="zh-CN"/>
        </w:rPr>
        <w:t>Учащиеся 3-4 класса должны уметь:</w:t>
      </w:r>
    </w:p>
    <w:p w14:paraId="38A94CA9">
      <w:pPr>
        <w:numPr>
          <w:ilvl w:val="0"/>
          <w:numId w:val="7"/>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ориентироваться в дорожной обстановке при переходе улиц и дорог с двусторонним и односторонним движением, наличием трамвайных путей;</w:t>
      </w:r>
    </w:p>
    <w:p w14:paraId="3DB6EDC6">
      <w:pPr>
        <w:numPr>
          <w:ilvl w:val="0"/>
          <w:numId w:val="7"/>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переходить железнодорожные пути;</w:t>
      </w:r>
    </w:p>
    <w:p w14:paraId="4F786506">
      <w:pPr>
        <w:numPr>
          <w:ilvl w:val="0"/>
          <w:numId w:val="7"/>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переходить регулируемые и нерегулируемые перекрестки;</w:t>
      </w:r>
    </w:p>
    <w:p w14:paraId="4835C955">
      <w:pPr>
        <w:numPr>
          <w:ilvl w:val="0"/>
          <w:numId w:val="7"/>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осуществлять посадку и высадку из общественного транспорта.</w:t>
      </w:r>
    </w:p>
    <w:p w14:paraId="04EC71AC">
      <w:pPr>
        <w:numPr>
          <w:ilvl w:val="0"/>
          <w:numId w:val="7"/>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b/>
          <w:bCs/>
          <w:sz w:val="24"/>
          <w:szCs w:val="24"/>
          <w:lang w:eastAsia="zh-CN"/>
        </w:rPr>
        <w:t>Формы и методы контроля:</w:t>
      </w:r>
    </w:p>
    <w:p w14:paraId="55A94E69">
      <w:pPr>
        <w:numPr>
          <w:ilvl w:val="0"/>
          <w:numId w:val="8"/>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психодиагностика;</w:t>
      </w:r>
    </w:p>
    <w:p w14:paraId="1CD6C694">
      <w:pPr>
        <w:numPr>
          <w:ilvl w:val="0"/>
          <w:numId w:val="8"/>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опрос, анкетирование родителей;</w:t>
      </w:r>
    </w:p>
    <w:p w14:paraId="5912FAF4">
      <w:pPr>
        <w:numPr>
          <w:ilvl w:val="0"/>
          <w:numId w:val="8"/>
        </w:numPr>
        <w:shd w:val="clear" w:color="auto" w:fill="FFFFFF"/>
        <w:spacing w:after="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праздники, конкурсы;</w:t>
      </w:r>
    </w:p>
    <w:p w14:paraId="69944114">
      <w:pPr>
        <w:numPr>
          <w:ilvl w:val="0"/>
          <w:numId w:val="8"/>
        </w:numPr>
        <w:shd w:val="clear" w:color="auto" w:fill="FFFFFF"/>
        <w:spacing w:after="280" w:line="240" w:lineRule="auto"/>
        <w:ind w:left="396"/>
        <w:jc w:val="both"/>
        <w:rPr>
          <w:rFonts w:ascii="Times New Roman" w:hAnsi="Times New Roman" w:cs="Times New Roman"/>
          <w:sz w:val="24"/>
          <w:szCs w:val="24"/>
          <w:lang w:eastAsia="zh-CN"/>
        </w:rPr>
      </w:pPr>
      <w:r>
        <w:rPr>
          <w:rFonts w:ascii="Times New Roman" w:hAnsi="Times New Roman" w:cs="Times New Roman"/>
          <w:sz w:val="24"/>
          <w:szCs w:val="24"/>
          <w:lang w:eastAsia="zh-CN"/>
        </w:rPr>
        <w:t>анализ результатов деятельности.</w:t>
      </w:r>
      <w:r>
        <w:rPr>
          <w:rFonts w:ascii="Times New Roman" w:hAnsi="Times New Roman" w:eastAsia="Calibri" w:cs="Times New Roman"/>
          <w:sz w:val="24"/>
          <w:szCs w:val="24"/>
          <w:lang w:eastAsia="zh-CN"/>
        </w:rPr>
        <w:br w:type="page"/>
      </w:r>
    </w:p>
    <w:p w14:paraId="04E2A7EE">
      <w:pPr>
        <w:shd w:val="clear" w:color="auto" w:fill="FFFFFF"/>
        <w:spacing w:after="0" w:line="240" w:lineRule="auto"/>
        <w:jc w:val="both"/>
        <w:rPr>
          <w:rFonts w:hint="default" w:ascii="Times New Roman" w:hAnsi="Times New Roman" w:cs="Times New Roman"/>
          <w:b/>
          <w:sz w:val="24"/>
          <w:szCs w:val="24"/>
          <w:lang w:val="ru-RU" w:eastAsia="zh-CN"/>
        </w:rPr>
      </w:pP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1</w:t>
      </w:r>
    </w:p>
    <w:p w14:paraId="52CB7FA6">
      <w:pPr>
        <w:shd w:val="clear" w:color="auto" w:fill="FFFFFF"/>
        <w:spacing w:after="0" w:line="240" w:lineRule="auto"/>
        <w:jc w:val="center"/>
        <w:rPr>
          <w:rFonts w:ascii="Times New Roman" w:hAnsi="Times New Roman" w:eastAsia="Calibri" w:cs="Times New Roman"/>
          <w:b/>
          <w:bCs/>
          <w:sz w:val="24"/>
          <w:szCs w:val="24"/>
          <w:lang w:eastAsia="zh-CN"/>
        </w:rPr>
      </w:pPr>
      <w:r>
        <w:rPr>
          <w:rFonts w:ascii="Times New Roman" w:hAnsi="Times New Roman" w:eastAsia="Calibri" w:cs="Times New Roman"/>
          <w:b/>
          <w:bCs/>
          <w:sz w:val="24"/>
          <w:szCs w:val="24"/>
          <w:lang w:eastAsia="zh-CN"/>
        </w:rPr>
        <w:t xml:space="preserve">План работы с педагогами </w:t>
      </w:r>
    </w:p>
    <w:tbl>
      <w:tblPr>
        <w:tblStyle w:val="12"/>
        <w:tblW w:w="12479" w:type="dxa"/>
        <w:tblInd w:w="-5" w:type="dxa"/>
        <w:tblLayout w:type="fixed"/>
        <w:tblCellMar>
          <w:top w:w="0" w:type="dxa"/>
          <w:left w:w="108" w:type="dxa"/>
          <w:bottom w:w="0" w:type="dxa"/>
          <w:right w:w="108" w:type="dxa"/>
        </w:tblCellMar>
      </w:tblPr>
      <w:tblGrid>
        <w:gridCol w:w="812"/>
        <w:gridCol w:w="11667"/>
      </w:tblGrid>
      <w:tr w14:paraId="3ACECF59">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0F93ABB7">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w:t>
            </w:r>
          </w:p>
        </w:tc>
        <w:tc>
          <w:tcPr>
            <w:tcW w:w="11667" w:type="dxa"/>
            <w:tcBorders>
              <w:top w:val="single" w:color="000000" w:sz="4" w:space="0"/>
              <w:left w:val="single" w:color="000000" w:sz="4" w:space="0"/>
              <w:bottom w:val="single" w:color="000000" w:sz="4" w:space="0"/>
              <w:right w:val="single" w:color="000000" w:sz="4" w:space="0"/>
            </w:tcBorders>
          </w:tcPr>
          <w:p w14:paraId="68131B7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Вид деятельности</w:t>
            </w:r>
          </w:p>
        </w:tc>
      </w:tr>
      <w:tr w14:paraId="38B98276">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1CB92222">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w:t>
            </w:r>
          </w:p>
        </w:tc>
        <w:tc>
          <w:tcPr>
            <w:tcW w:w="11667" w:type="dxa"/>
            <w:tcBorders>
              <w:top w:val="single" w:color="000000" w:sz="4" w:space="0"/>
              <w:left w:val="single" w:color="000000" w:sz="4" w:space="0"/>
              <w:bottom w:val="single" w:color="000000" w:sz="4" w:space="0"/>
              <w:right w:val="single" w:color="000000" w:sz="4" w:space="0"/>
            </w:tcBorders>
          </w:tcPr>
          <w:p w14:paraId="54A45BF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Оформление выставки в кабинете ПДД «В помощь педагогу» – «Изучаем ПДД». </w:t>
            </w:r>
          </w:p>
        </w:tc>
      </w:tr>
      <w:tr w14:paraId="4D80157D">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0F50327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2</w:t>
            </w:r>
          </w:p>
        </w:tc>
        <w:tc>
          <w:tcPr>
            <w:tcW w:w="11667" w:type="dxa"/>
            <w:tcBorders>
              <w:top w:val="single" w:color="000000" w:sz="4" w:space="0"/>
              <w:left w:val="single" w:color="000000" w:sz="4" w:space="0"/>
              <w:bottom w:val="single" w:color="000000" w:sz="4" w:space="0"/>
              <w:right w:val="single" w:color="000000" w:sz="4" w:space="0"/>
            </w:tcBorders>
          </w:tcPr>
          <w:p w14:paraId="35EC6216">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Обобщение педагогического опыта работы по ПДД </w:t>
            </w:r>
          </w:p>
        </w:tc>
      </w:tr>
      <w:tr w14:paraId="0651D719">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5F47A8BB">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3</w:t>
            </w:r>
          </w:p>
        </w:tc>
        <w:tc>
          <w:tcPr>
            <w:tcW w:w="11667" w:type="dxa"/>
            <w:tcBorders>
              <w:top w:val="single" w:color="000000" w:sz="4" w:space="0"/>
              <w:left w:val="single" w:color="000000" w:sz="4" w:space="0"/>
              <w:bottom w:val="single" w:color="000000" w:sz="4" w:space="0"/>
              <w:right w:val="single" w:color="000000" w:sz="4" w:space="0"/>
            </w:tcBorders>
          </w:tcPr>
          <w:p w14:paraId="7C4E016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Помощь педагогам в составлении планов работы с детьми и родителями по ПДД. </w:t>
            </w:r>
          </w:p>
        </w:tc>
      </w:tr>
      <w:tr w14:paraId="19AF8A16">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3200BCF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4</w:t>
            </w:r>
          </w:p>
        </w:tc>
        <w:tc>
          <w:tcPr>
            <w:tcW w:w="11667" w:type="dxa"/>
            <w:tcBorders>
              <w:top w:val="single" w:color="000000" w:sz="4" w:space="0"/>
              <w:left w:val="single" w:color="000000" w:sz="4" w:space="0"/>
              <w:bottom w:val="single" w:color="000000" w:sz="4" w:space="0"/>
              <w:right w:val="single" w:color="000000" w:sz="4" w:space="0"/>
            </w:tcBorders>
          </w:tcPr>
          <w:p w14:paraId="1364874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Организация предметно-развивающей среды по ПДД (пополнение атрибутами Уголков безопасности в классах, «Автогородка»; методической и художественной литературой). </w:t>
            </w:r>
          </w:p>
        </w:tc>
      </w:tr>
      <w:tr w14:paraId="75E1E31B">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7B13C706">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5</w:t>
            </w:r>
          </w:p>
        </w:tc>
        <w:tc>
          <w:tcPr>
            <w:tcW w:w="11667" w:type="dxa"/>
            <w:tcBorders>
              <w:top w:val="single" w:color="000000" w:sz="4" w:space="0"/>
              <w:left w:val="single" w:color="000000" w:sz="4" w:space="0"/>
              <w:bottom w:val="single" w:color="000000" w:sz="4" w:space="0"/>
              <w:right w:val="single" w:color="000000" w:sz="4" w:space="0"/>
            </w:tcBorders>
          </w:tcPr>
          <w:p w14:paraId="349F34FF">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Участие в проведении общего родительского собрания «Школа юных пешеходов» (Выступление сотрудника ГИБДД о данных Отдела ГИБДД как часть собрания). </w:t>
            </w:r>
          </w:p>
        </w:tc>
      </w:tr>
      <w:tr w14:paraId="73F533FF">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4216E2A3">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6</w:t>
            </w:r>
          </w:p>
        </w:tc>
        <w:tc>
          <w:tcPr>
            <w:tcW w:w="11667" w:type="dxa"/>
            <w:tcBorders>
              <w:top w:val="single" w:color="000000" w:sz="4" w:space="0"/>
              <w:left w:val="single" w:color="000000" w:sz="4" w:space="0"/>
              <w:bottom w:val="single" w:color="000000" w:sz="4" w:space="0"/>
              <w:right w:val="single" w:color="000000" w:sz="4" w:space="0"/>
            </w:tcBorders>
          </w:tcPr>
          <w:p w14:paraId="1550947E">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Помощь в оформлении уголков безопасности в классах. </w:t>
            </w:r>
          </w:p>
        </w:tc>
      </w:tr>
      <w:tr w14:paraId="5D47591A">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2E9AF4C3">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8</w:t>
            </w:r>
          </w:p>
        </w:tc>
        <w:tc>
          <w:tcPr>
            <w:tcW w:w="11667" w:type="dxa"/>
            <w:tcBorders>
              <w:top w:val="single" w:color="000000" w:sz="4" w:space="0"/>
              <w:left w:val="single" w:color="000000" w:sz="4" w:space="0"/>
              <w:bottom w:val="single" w:color="000000" w:sz="4" w:space="0"/>
              <w:right w:val="single" w:color="000000" w:sz="4" w:space="0"/>
            </w:tcBorders>
          </w:tcPr>
          <w:p w14:paraId="41A412F3">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Участие в городских смотрах-конкурсах по профилактике ДДТТ </w:t>
            </w:r>
          </w:p>
        </w:tc>
      </w:tr>
      <w:tr w14:paraId="78F1783D">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5DB2E47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9</w:t>
            </w:r>
          </w:p>
        </w:tc>
        <w:tc>
          <w:tcPr>
            <w:tcW w:w="11667" w:type="dxa"/>
            <w:tcBorders>
              <w:top w:val="single" w:color="000000" w:sz="4" w:space="0"/>
              <w:left w:val="single" w:color="000000" w:sz="4" w:space="0"/>
              <w:bottom w:val="single" w:color="000000" w:sz="4" w:space="0"/>
              <w:right w:val="single" w:color="000000" w:sz="4" w:space="0"/>
            </w:tcBorders>
          </w:tcPr>
          <w:p w14:paraId="6DD914E5">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Встреча с сотрудниками ГИБДД «Как научить учеников не попадать в типичные дорожные ловушки»</w:t>
            </w:r>
          </w:p>
        </w:tc>
      </w:tr>
      <w:tr w14:paraId="27304057">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5C7CA1B8">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10</w:t>
            </w:r>
          </w:p>
        </w:tc>
        <w:tc>
          <w:tcPr>
            <w:tcW w:w="11667" w:type="dxa"/>
            <w:tcBorders>
              <w:top w:val="single" w:color="000000" w:sz="4" w:space="0"/>
              <w:left w:val="single" w:color="000000" w:sz="4" w:space="0"/>
              <w:bottom w:val="single" w:color="000000" w:sz="4" w:space="0"/>
              <w:right w:val="single" w:color="000000" w:sz="4" w:space="0"/>
            </w:tcBorders>
          </w:tcPr>
          <w:p w14:paraId="50093E6D">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Выставки рисунков и поделок «Азбука дорожного движения». </w:t>
            </w:r>
          </w:p>
        </w:tc>
      </w:tr>
      <w:tr w14:paraId="67C893D9">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0DC764B2">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11</w:t>
            </w:r>
          </w:p>
        </w:tc>
        <w:tc>
          <w:tcPr>
            <w:tcW w:w="11667" w:type="dxa"/>
            <w:tcBorders>
              <w:top w:val="single" w:color="000000" w:sz="4" w:space="0"/>
              <w:left w:val="single" w:color="000000" w:sz="4" w:space="0"/>
              <w:bottom w:val="single" w:color="000000" w:sz="4" w:space="0"/>
              <w:right w:val="single" w:color="000000" w:sz="4" w:space="0"/>
            </w:tcBorders>
          </w:tcPr>
          <w:p w14:paraId="1BA5A667">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Игра-тренинг «Привитие навыков безопасного поведения на улице». (Как использовать прогулку для привития ребенку навыков безопасного поведения на улице, отработка маршрута «Мой путь в школу и обратно»). </w:t>
            </w:r>
          </w:p>
        </w:tc>
      </w:tr>
      <w:tr w14:paraId="61F75DC3">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3604301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12</w:t>
            </w:r>
          </w:p>
        </w:tc>
        <w:tc>
          <w:tcPr>
            <w:tcW w:w="11667" w:type="dxa"/>
            <w:tcBorders>
              <w:top w:val="single" w:color="000000" w:sz="4" w:space="0"/>
              <w:left w:val="single" w:color="000000" w:sz="4" w:space="0"/>
              <w:bottom w:val="single" w:color="000000" w:sz="4" w:space="0"/>
              <w:right w:val="single" w:color="000000" w:sz="4" w:space="0"/>
            </w:tcBorders>
          </w:tcPr>
          <w:p w14:paraId="3D6A42F4">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День открытых дверей: </w:t>
            </w:r>
          </w:p>
          <w:p w14:paraId="4DE9AE06">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праздники с участием сотрудников ГИБДД, детей, родителей, педагогов «Праздник нашей улицы»; </w:t>
            </w:r>
          </w:p>
          <w:p w14:paraId="54683000">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выставка рисунков, поделок «Наш друг Светофор»; </w:t>
            </w:r>
          </w:p>
          <w:p w14:paraId="1259848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выставка фотоматериалов детей и родителей «На улицах любимого города»; </w:t>
            </w:r>
          </w:p>
          <w:p w14:paraId="4D47E21D">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открытые занятия. </w:t>
            </w:r>
          </w:p>
        </w:tc>
      </w:tr>
      <w:tr w14:paraId="1E605915">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403585A7">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13</w:t>
            </w:r>
          </w:p>
        </w:tc>
        <w:tc>
          <w:tcPr>
            <w:tcW w:w="11667" w:type="dxa"/>
            <w:tcBorders>
              <w:top w:val="single" w:color="000000" w:sz="4" w:space="0"/>
              <w:left w:val="single" w:color="000000" w:sz="4" w:space="0"/>
              <w:bottom w:val="single" w:color="000000" w:sz="4" w:space="0"/>
              <w:right w:val="single" w:color="000000" w:sz="4" w:space="0"/>
            </w:tcBorders>
          </w:tcPr>
          <w:p w14:paraId="05CC2FD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Сотрудничество школы с культурными учреждениями (показ и привлечение детей в театрализованных постановках по данной теме). </w:t>
            </w:r>
          </w:p>
        </w:tc>
      </w:tr>
      <w:tr w14:paraId="0427B2D7">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72ECC531">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14</w:t>
            </w:r>
          </w:p>
        </w:tc>
        <w:tc>
          <w:tcPr>
            <w:tcW w:w="11667" w:type="dxa"/>
            <w:tcBorders>
              <w:top w:val="single" w:color="000000" w:sz="4" w:space="0"/>
              <w:left w:val="single" w:color="000000" w:sz="4" w:space="0"/>
              <w:bottom w:val="single" w:color="000000" w:sz="4" w:space="0"/>
              <w:right w:val="single" w:color="000000" w:sz="4" w:space="0"/>
            </w:tcBorders>
          </w:tcPr>
          <w:p w14:paraId="1A7E17FD">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Привлечение школьников начальных классов к участию в конкурсах, мероприятиях по ПДД. </w:t>
            </w:r>
          </w:p>
        </w:tc>
      </w:tr>
      <w:tr w14:paraId="301C0C7A">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7A299378">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15</w:t>
            </w:r>
          </w:p>
        </w:tc>
        <w:tc>
          <w:tcPr>
            <w:tcW w:w="11667" w:type="dxa"/>
            <w:tcBorders>
              <w:top w:val="single" w:color="000000" w:sz="4" w:space="0"/>
              <w:left w:val="single" w:color="000000" w:sz="4" w:space="0"/>
              <w:bottom w:val="single" w:color="000000" w:sz="4" w:space="0"/>
              <w:right w:val="single" w:color="000000" w:sz="4" w:space="0"/>
            </w:tcBorders>
          </w:tcPr>
          <w:p w14:paraId="40C3BB5A">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Консультация «Вы, дети, транспорт и дорога» (в преддверии лета). </w:t>
            </w:r>
          </w:p>
        </w:tc>
      </w:tr>
      <w:tr w14:paraId="7A2F9071">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6B729A6F">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16</w:t>
            </w:r>
          </w:p>
        </w:tc>
        <w:tc>
          <w:tcPr>
            <w:tcW w:w="11667" w:type="dxa"/>
            <w:tcBorders>
              <w:top w:val="single" w:color="000000" w:sz="4" w:space="0"/>
              <w:left w:val="single" w:color="000000" w:sz="4" w:space="0"/>
              <w:bottom w:val="single" w:color="000000" w:sz="4" w:space="0"/>
              <w:right w:val="single" w:color="000000" w:sz="4" w:space="0"/>
            </w:tcBorders>
          </w:tcPr>
          <w:p w14:paraId="6D69A446">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Итоговый педсовет. (Утверждение плана работы на летний – оздоровительный период по </w:t>
            </w:r>
            <w:r>
              <w:rPr>
                <w:rFonts w:ascii="Times New Roman" w:hAnsi="Times New Roman" w:eastAsia="Calibri" w:cs="Times New Roman"/>
                <w:color w:val="000000"/>
                <w:sz w:val="24"/>
                <w:szCs w:val="24"/>
                <w:lang w:val="ru-RU" w:eastAsia="zh-CN"/>
              </w:rPr>
              <w:t>п</w:t>
            </w:r>
            <w:r>
              <w:rPr>
                <w:rFonts w:ascii="Times New Roman" w:hAnsi="Times New Roman" w:eastAsia="Calibri" w:cs="Times New Roman"/>
                <w:color w:val="000000"/>
                <w:sz w:val="24"/>
                <w:szCs w:val="24"/>
                <w:lang w:eastAsia="zh-CN"/>
              </w:rPr>
              <w:t xml:space="preserve">рофилактике дорожно-транспортного травматизма – как часть педсовета). </w:t>
            </w:r>
          </w:p>
        </w:tc>
      </w:tr>
      <w:tr w14:paraId="7E573ED0">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76B390C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17</w:t>
            </w:r>
          </w:p>
        </w:tc>
        <w:tc>
          <w:tcPr>
            <w:tcW w:w="11667" w:type="dxa"/>
            <w:tcBorders>
              <w:top w:val="single" w:color="000000" w:sz="4" w:space="0"/>
              <w:left w:val="single" w:color="000000" w:sz="4" w:space="0"/>
              <w:bottom w:val="single" w:color="000000" w:sz="4" w:space="0"/>
              <w:right w:val="single" w:color="000000" w:sz="4" w:space="0"/>
            </w:tcBorders>
          </w:tcPr>
          <w:p w14:paraId="4C7DFC9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Помощи педагогам в разработке проекта «Перекресток» для практического обучения школьников ПДД. </w:t>
            </w:r>
          </w:p>
        </w:tc>
      </w:tr>
      <w:tr w14:paraId="4F614FF0">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28A52124">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18</w:t>
            </w:r>
          </w:p>
        </w:tc>
        <w:tc>
          <w:tcPr>
            <w:tcW w:w="11667" w:type="dxa"/>
            <w:tcBorders>
              <w:top w:val="single" w:color="000000" w:sz="4" w:space="0"/>
              <w:left w:val="single" w:color="000000" w:sz="4" w:space="0"/>
              <w:bottom w:val="single" w:color="000000" w:sz="4" w:space="0"/>
              <w:right w:val="single" w:color="000000" w:sz="4" w:space="0"/>
            </w:tcBorders>
          </w:tcPr>
          <w:p w14:paraId="3B8B99B1">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Театрализованные представления, тематические вечера по ПДД согласно плану </w:t>
            </w:r>
          </w:p>
        </w:tc>
      </w:tr>
      <w:tr w14:paraId="15A3381D">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24B9ECD2">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19</w:t>
            </w:r>
          </w:p>
        </w:tc>
        <w:tc>
          <w:tcPr>
            <w:tcW w:w="11667" w:type="dxa"/>
            <w:tcBorders>
              <w:top w:val="single" w:color="000000" w:sz="4" w:space="0"/>
              <w:left w:val="single" w:color="000000" w:sz="4" w:space="0"/>
              <w:bottom w:val="single" w:color="000000" w:sz="4" w:space="0"/>
              <w:right w:val="single" w:color="000000" w:sz="4" w:space="0"/>
            </w:tcBorders>
          </w:tcPr>
          <w:p w14:paraId="55F40E6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Просмотр презентаций по теме ПДД </w:t>
            </w:r>
          </w:p>
        </w:tc>
      </w:tr>
      <w:tr w14:paraId="4B39E979">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6210638E">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20</w:t>
            </w:r>
          </w:p>
        </w:tc>
        <w:tc>
          <w:tcPr>
            <w:tcW w:w="11667" w:type="dxa"/>
            <w:tcBorders>
              <w:top w:val="single" w:color="000000" w:sz="4" w:space="0"/>
              <w:left w:val="single" w:color="000000" w:sz="4" w:space="0"/>
              <w:bottom w:val="single" w:color="000000" w:sz="4" w:space="0"/>
              <w:right w:val="single" w:color="000000" w:sz="4" w:space="0"/>
            </w:tcBorders>
          </w:tcPr>
          <w:p w14:paraId="6B7F6B4B">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Создание картотеки игр по ПДД. (подвижные, дидактические, сюжетно-ролевые). Пополнение картотеки. </w:t>
            </w:r>
          </w:p>
        </w:tc>
      </w:tr>
      <w:tr w14:paraId="0383E8ED">
        <w:tblPrEx>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tcPr>
          <w:p w14:paraId="3A755D9F">
            <w:pPr>
              <w:spacing w:after="0" w:line="240" w:lineRule="auto"/>
              <w:jc w:val="center"/>
              <w:rPr>
                <w:rFonts w:ascii="Times New Roman" w:hAnsi="Times New Roman" w:cs="Times New Roman"/>
                <w:b/>
                <w:sz w:val="24"/>
                <w:szCs w:val="24"/>
                <w:lang w:eastAsia="zh-CN"/>
              </w:rPr>
            </w:pPr>
            <w:r>
              <w:rPr>
                <w:rFonts w:ascii="Times New Roman" w:hAnsi="Times New Roman" w:cs="Times New Roman"/>
                <w:b/>
                <w:sz w:val="24"/>
                <w:szCs w:val="24"/>
                <w:lang w:eastAsia="zh-CN"/>
              </w:rPr>
              <w:t>21</w:t>
            </w:r>
          </w:p>
        </w:tc>
        <w:tc>
          <w:tcPr>
            <w:tcW w:w="11667" w:type="dxa"/>
            <w:tcBorders>
              <w:top w:val="single" w:color="000000" w:sz="4" w:space="0"/>
              <w:left w:val="single" w:color="000000" w:sz="4" w:space="0"/>
              <w:bottom w:val="single" w:color="000000" w:sz="4" w:space="0"/>
              <w:right w:val="single" w:color="000000" w:sz="4" w:space="0"/>
            </w:tcBorders>
          </w:tcPr>
          <w:p w14:paraId="67B6E4C4">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Работа педагогов с детьми по художественной литературе. Знакомство с перечнем литературы. (чтение рассказов, заучивание стихотворений, сочинение сказок детьми по ПДД). </w:t>
            </w:r>
          </w:p>
        </w:tc>
      </w:tr>
    </w:tbl>
    <w:p w14:paraId="2E84E347">
      <w:pPr>
        <w:shd w:val="clear" w:color="auto" w:fill="FFFFFF"/>
        <w:spacing w:after="0" w:line="240" w:lineRule="auto"/>
        <w:jc w:val="both"/>
        <w:rPr>
          <w:rFonts w:ascii="Times New Roman" w:hAnsi="Times New Roman" w:cs="Times New Roman"/>
          <w:b/>
          <w:sz w:val="24"/>
          <w:szCs w:val="24"/>
          <w:lang w:eastAsia="zh-CN"/>
        </w:rPr>
      </w:pPr>
    </w:p>
    <w:p w14:paraId="5FD10476">
      <w:pPr>
        <w:shd w:val="clear" w:color="auto" w:fill="FFFFFF"/>
        <w:spacing w:after="0" w:line="240" w:lineRule="auto"/>
        <w:jc w:val="both"/>
        <w:rPr>
          <w:rFonts w:hint="default" w:ascii="Times New Roman" w:hAnsi="Times New Roman" w:cs="Times New Roman"/>
          <w:b/>
          <w:sz w:val="24"/>
          <w:szCs w:val="24"/>
          <w:lang w:val="ru-RU" w:eastAsia="zh-CN"/>
        </w:rPr>
      </w:pP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2</w:t>
      </w:r>
    </w:p>
    <w:p w14:paraId="225C3794">
      <w:pPr>
        <w:shd w:val="clear" w:color="auto" w:fill="FFFFFF"/>
        <w:spacing w:after="0" w:line="240" w:lineRule="auto"/>
        <w:jc w:val="center"/>
        <w:rPr>
          <w:rFonts w:ascii="Times New Roman" w:hAnsi="Times New Roman" w:cs="Times New Roman"/>
          <w:b/>
          <w:bCs/>
          <w:sz w:val="24"/>
          <w:szCs w:val="24"/>
          <w:lang w:eastAsia="zh-CN"/>
        </w:rPr>
      </w:pPr>
      <w:r>
        <w:rPr>
          <w:rFonts w:ascii="Times New Roman" w:hAnsi="Times New Roman" w:eastAsia="Calibri" w:cs="Times New Roman"/>
          <w:b/>
          <w:bCs/>
          <w:sz w:val="24"/>
          <w:szCs w:val="24"/>
          <w:lang w:eastAsia="zh-CN"/>
        </w:rPr>
        <w:t>Перспективный план работы с родителями по вопросам обучения детей правилам поведения на улицах города.</w:t>
      </w:r>
    </w:p>
    <w:p w14:paraId="02962979">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Выставка «По дороге в школу» (рисунки, аппликации, поделки совместно с родителями) . </w:t>
      </w:r>
    </w:p>
    <w:p w14:paraId="66483472">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Анкетирование родителей «Знает ли мой ребенок дорожные знаки?»; </w:t>
      </w:r>
    </w:p>
    <w:p w14:paraId="3DFA6116">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Спортивно-познавательный досуг с родителями «Запрещается – разрешается» ; </w:t>
      </w:r>
    </w:p>
    <w:p w14:paraId="52301FA6">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Консультация для родителей «Улица глазами детей». </w:t>
      </w:r>
    </w:p>
    <w:p w14:paraId="6EE9CDD6">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Семейный конкурс рисунков по правилам дорожного движения; </w:t>
      </w:r>
    </w:p>
    <w:p w14:paraId="181444D6">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Конкурс рисунков «Мы учим правила движения». Создание альбома. </w:t>
      </w:r>
    </w:p>
    <w:p w14:paraId="266FB6C5">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Занятие-викторина «Школа пешехода»; </w:t>
      </w:r>
    </w:p>
    <w:p w14:paraId="70F08464">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Консультация «Что читать детям о ПДД». </w:t>
      </w:r>
    </w:p>
    <w:p w14:paraId="7B808ED7">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Оформление книжной выставки для родителей по правилам дорожного движения. </w:t>
      </w:r>
    </w:p>
    <w:p w14:paraId="08E54B38">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Создание альбома «Мы учим правила движения»; </w:t>
      </w:r>
    </w:p>
    <w:p w14:paraId="5379C297">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Клуб веселых и находчивых «Веселый перекресток». </w:t>
      </w:r>
    </w:p>
    <w:p w14:paraId="61A99654">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Консультация «Ребенок и дорога». </w:t>
      </w:r>
    </w:p>
    <w:p w14:paraId="2BBB3FE4">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Круглый стол «Прогноз безопасности» </w:t>
      </w:r>
    </w:p>
    <w:p w14:paraId="3D38AEBE">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Семейный мастер-класс «Светофорная наука»; </w:t>
      </w:r>
    </w:p>
    <w:p w14:paraId="21C2BBFF">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Фотовыставка «Мой ребенок в автокресле». </w:t>
      </w:r>
    </w:p>
    <w:p w14:paraId="4AB58B3F">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Привлечь родителей к пополнению группы материалами по ПДД. </w:t>
      </w:r>
    </w:p>
    <w:p w14:paraId="16B6A91F">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Папка – передвижка «Дорога без опасности». </w:t>
      </w:r>
    </w:p>
    <w:p w14:paraId="25C9B75D">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Познавательное развлечение по ПДД «Путешествие по стране дорожных знаков» (с участием родителей) </w:t>
      </w:r>
    </w:p>
    <w:p w14:paraId="0D9996FD">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Оформить стенд для родителей «Смело шагайте по улицам дети, если запомните правила эти». </w:t>
      </w:r>
    </w:p>
    <w:p w14:paraId="473F825B">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Конкурс стихов по ПДД. </w:t>
      </w:r>
    </w:p>
    <w:p w14:paraId="47F78488">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Анкетирование родителей «Как вы соблюдаете правила дорожного движения». </w:t>
      </w:r>
    </w:p>
    <w:p w14:paraId="4C060C6C">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w:t>
      </w:r>
      <w:r>
        <w:rPr>
          <w:rFonts w:ascii="Times New Roman" w:hAnsi="Times New Roman" w:cs="Times New Roman"/>
          <w:color w:val="000000"/>
          <w:sz w:val="24"/>
          <w:szCs w:val="24"/>
          <w:lang w:eastAsia="zh-CN"/>
        </w:rPr>
        <w:t xml:space="preserve"> </w:t>
      </w:r>
      <w:r>
        <w:rPr>
          <w:rFonts w:ascii="Times New Roman" w:hAnsi="Times New Roman" w:eastAsia="Calibri" w:cs="Times New Roman"/>
          <w:color w:val="000000"/>
          <w:sz w:val="24"/>
          <w:szCs w:val="24"/>
          <w:lang w:eastAsia="zh-CN"/>
        </w:rPr>
        <w:t xml:space="preserve">Консультация «Как знакомить детей с ПДД». </w:t>
      </w:r>
    </w:p>
    <w:p w14:paraId="6834A85E">
      <w:pPr>
        <w:shd w:val="clear" w:color="auto" w:fill="FFFFFF"/>
        <w:spacing w:after="0" w:line="240" w:lineRule="auto"/>
        <w:jc w:val="both"/>
        <w:rPr>
          <w:rFonts w:ascii="Times New Roman" w:hAnsi="Times New Roman" w:cs="Times New Roman"/>
          <w:b/>
          <w:sz w:val="24"/>
          <w:szCs w:val="24"/>
          <w:lang w:eastAsia="zh-CN"/>
        </w:rPr>
      </w:pPr>
      <w:r>
        <w:rPr>
          <w:rFonts w:ascii="Times New Roman" w:hAnsi="Times New Roman" w:eastAsia="Calibri" w:cs="Times New Roman"/>
          <w:sz w:val="24"/>
          <w:szCs w:val="24"/>
          <w:lang w:eastAsia="zh-CN"/>
        </w:rPr>
        <w:t>•</w:t>
      </w:r>
      <w:r>
        <w:rPr>
          <w:rFonts w:ascii="Times New Roman" w:hAnsi="Times New Roman" w:cs="Times New Roman"/>
          <w:sz w:val="24"/>
          <w:szCs w:val="24"/>
          <w:lang w:eastAsia="zh-CN"/>
        </w:rPr>
        <w:t xml:space="preserve"> </w:t>
      </w:r>
      <w:r>
        <w:rPr>
          <w:rFonts w:ascii="Times New Roman" w:hAnsi="Times New Roman" w:eastAsia="Calibri" w:cs="Times New Roman"/>
          <w:sz w:val="24"/>
          <w:szCs w:val="24"/>
          <w:lang w:eastAsia="zh-CN"/>
        </w:rPr>
        <w:t>Выставка совместных рисунков «Дети и дорога».</w:t>
      </w:r>
    </w:p>
    <w:p w14:paraId="51B34FB7">
      <w:pPr>
        <w:shd w:val="clear" w:color="auto" w:fill="FFFFFF"/>
        <w:spacing w:after="0" w:line="240" w:lineRule="auto"/>
        <w:jc w:val="both"/>
        <w:rPr>
          <w:rFonts w:ascii="Times New Roman" w:hAnsi="Times New Roman" w:cs="Times New Roman"/>
          <w:b/>
          <w:sz w:val="24"/>
          <w:szCs w:val="24"/>
          <w:lang w:eastAsia="zh-CN"/>
        </w:rPr>
      </w:pPr>
    </w:p>
    <w:p w14:paraId="365C55C7">
      <w:pPr>
        <w:shd w:val="clear" w:color="auto" w:fill="FFFFFF"/>
        <w:spacing w:after="0" w:line="240" w:lineRule="auto"/>
        <w:jc w:val="both"/>
        <w:rPr>
          <w:rFonts w:ascii="Times New Roman" w:hAnsi="Times New Roman" w:cs="Times New Roman"/>
          <w:b/>
          <w:sz w:val="24"/>
          <w:szCs w:val="24"/>
          <w:lang w:eastAsia="zh-CN"/>
        </w:rPr>
      </w:pPr>
      <w:r>
        <w:rPr>
          <w:rFonts w:ascii="Times New Roman" w:hAnsi="Times New Roman" w:eastAsia="Calibri" w:cs="Times New Roman"/>
          <w:sz w:val="24"/>
          <w:szCs w:val="24"/>
          <w:lang w:eastAsia="zh-CN"/>
        </w:rPr>
        <w:br w:type="page"/>
      </w:r>
    </w:p>
    <w:p w14:paraId="07CB8A89">
      <w:pPr>
        <w:shd w:val="clear" w:color="auto" w:fill="FFFFFF"/>
        <w:spacing w:after="0" w:line="240" w:lineRule="auto"/>
        <w:jc w:val="both"/>
        <w:rPr>
          <w:rFonts w:hint="default" w:ascii="Times New Roman" w:hAnsi="Times New Roman" w:cs="Times New Roman"/>
          <w:b/>
          <w:sz w:val="24"/>
          <w:szCs w:val="24"/>
          <w:lang w:val="ru-RU" w:eastAsia="zh-CN"/>
        </w:rPr>
      </w:pP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3</w:t>
      </w:r>
    </w:p>
    <w:p w14:paraId="06614CD4">
      <w:pPr>
        <w:shd w:val="clear" w:color="auto" w:fill="FFFFFF"/>
        <w:spacing w:after="0" w:line="240" w:lineRule="auto"/>
        <w:jc w:val="center"/>
        <w:rPr>
          <w:rFonts w:ascii="Times New Roman" w:hAnsi="Times New Roman" w:eastAsia="Calibri" w:cs="Times New Roman"/>
          <w:b/>
          <w:bCs/>
          <w:sz w:val="24"/>
          <w:szCs w:val="24"/>
          <w:lang w:eastAsia="zh-CN"/>
        </w:rPr>
      </w:pPr>
      <w:r>
        <w:rPr>
          <w:rFonts w:ascii="Times New Roman" w:hAnsi="Times New Roman" w:eastAsia="Calibri" w:cs="Times New Roman"/>
          <w:b/>
          <w:bCs/>
          <w:sz w:val="24"/>
          <w:szCs w:val="24"/>
          <w:lang w:eastAsia="zh-CN"/>
        </w:rPr>
        <w:t>Перспективный план праздников и развлечений для детей по обучению правилам дорожного движения</w:t>
      </w:r>
    </w:p>
    <w:p w14:paraId="2D43DBB0">
      <w:pPr>
        <w:shd w:val="clear" w:color="auto" w:fill="FFFFFF"/>
        <w:spacing w:after="0" w:line="240" w:lineRule="auto"/>
        <w:jc w:val="center"/>
        <w:rPr>
          <w:rFonts w:ascii="Times New Roman" w:hAnsi="Times New Roman" w:cs="Times New Roman"/>
          <w:b/>
          <w:bCs/>
          <w:sz w:val="24"/>
          <w:szCs w:val="24"/>
          <w:lang w:eastAsia="zh-CN"/>
        </w:rPr>
      </w:pPr>
    </w:p>
    <w:tbl>
      <w:tblPr>
        <w:tblStyle w:val="12"/>
        <w:tblW w:w="9210" w:type="dxa"/>
        <w:tblInd w:w="-5" w:type="dxa"/>
        <w:tblLayout w:type="fixed"/>
        <w:tblCellMar>
          <w:top w:w="0" w:type="dxa"/>
          <w:left w:w="108" w:type="dxa"/>
          <w:bottom w:w="0" w:type="dxa"/>
          <w:right w:w="108" w:type="dxa"/>
        </w:tblCellMar>
      </w:tblPr>
      <w:tblGrid>
        <w:gridCol w:w="4741"/>
        <w:gridCol w:w="4469"/>
      </w:tblGrid>
      <w:tr w14:paraId="3451A41B">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19F4D93B">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b/>
                <w:bCs/>
                <w:color w:val="000000"/>
                <w:sz w:val="24"/>
                <w:szCs w:val="24"/>
                <w:lang w:eastAsia="zh-CN"/>
              </w:rPr>
              <w:t xml:space="preserve">Название мероприятия </w:t>
            </w:r>
          </w:p>
          <w:p w14:paraId="74998961">
            <w:pPr>
              <w:spacing w:after="0" w:line="240" w:lineRule="auto"/>
              <w:jc w:val="both"/>
              <w:rPr>
                <w:rFonts w:ascii="Times New Roman" w:hAnsi="Times New Roman" w:cs="Times New Roman"/>
                <w:b/>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55296E6B">
            <w:pPr>
              <w:spacing w:after="0" w:line="240" w:lineRule="auto"/>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класс  </w:t>
            </w:r>
          </w:p>
        </w:tc>
      </w:tr>
      <w:tr w14:paraId="68E06E30">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47A6ED96">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Конкурс-соревнование «Лучший пешеход» </w:t>
            </w:r>
          </w:p>
          <w:p w14:paraId="2106E49F">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5CB732C4">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r w14:paraId="0C653481">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3A13F09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«Дорожная азбука» - Развлечение для родителей и детей </w:t>
            </w:r>
          </w:p>
          <w:p w14:paraId="0AE774FD">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0C3F48E0">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r w14:paraId="06D82C3A">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6034B7F1">
            <w:pPr>
              <w:spacing w:after="0" w:line="240" w:lineRule="auto"/>
              <w:rPr>
                <w:rFonts w:ascii="Times New Roman" w:hAnsi="Times New Roman"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День безопасности </w:t>
            </w:r>
          </w:p>
        </w:tc>
        <w:tc>
          <w:tcPr>
            <w:tcW w:w="4471" w:type="dxa"/>
            <w:tcBorders>
              <w:top w:val="single" w:color="000000" w:sz="4" w:space="0"/>
              <w:left w:val="single" w:color="000000" w:sz="4" w:space="0"/>
              <w:bottom w:val="single" w:color="000000" w:sz="4" w:space="0"/>
              <w:right w:val="single" w:color="000000" w:sz="4" w:space="0"/>
            </w:tcBorders>
          </w:tcPr>
          <w:p w14:paraId="2E981AEE">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r w14:paraId="2E78B1F2">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4600635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Выступление Агитбригады «Светофорик» </w:t>
            </w:r>
          </w:p>
          <w:p w14:paraId="7E42D2B8">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32C78B02">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1-2 класс</w:t>
            </w:r>
          </w:p>
        </w:tc>
      </w:tr>
      <w:tr w14:paraId="33E7E802">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569CA43A">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«Теремок» на новый лад – театрализованное представление </w:t>
            </w:r>
          </w:p>
          <w:p w14:paraId="17A062B5">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133C8C17">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1-2 класс</w:t>
            </w:r>
          </w:p>
        </w:tc>
      </w:tr>
      <w:tr w14:paraId="14311DE1">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194E1B6E">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«Знатоки дорожного движения» - конкурс </w:t>
            </w:r>
          </w:p>
          <w:p w14:paraId="6B8D102F">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15C7C45E">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3-4 класс</w:t>
            </w:r>
          </w:p>
        </w:tc>
      </w:tr>
      <w:tr w14:paraId="5E839816">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57317CF0">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«Прогноз безопасности» - праздник с участием Тётушки-Непогодушки и погодных монстриков </w:t>
            </w:r>
          </w:p>
          <w:p w14:paraId="1CD6F3B7">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1105D458">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r w14:paraId="74887E01">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7E9E162C">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Развлечение «В стране Светофории» - праздник игр и аттракционов </w:t>
            </w:r>
          </w:p>
          <w:p w14:paraId="5068F258">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7E2BB964">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r w14:paraId="79CA98C2">
        <w:tblPrEx>
          <w:tblCellMar>
            <w:top w:w="0" w:type="dxa"/>
            <w:left w:w="108" w:type="dxa"/>
            <w:bottom w:w="0" w:type="dxa"/>
            <w:right w:w="108" w:type="dxa"/>
          </w:tblCellMar>
        </w:tblPrEx>
        <w:tc>
          <w:tcPr>
            <w:tcW w:w="4743" w:type="dxa"/>
            <w:tcBorders>
              <w:top w:val="single" w:color="000000" w:sz="4" w:space="0"/>
              <w:left w:val="single" w:color="000000" w:sz="4" w:space="0"/>
              <w:bottom w:val="single" w:color="000000" w:sz="4" w:space="0"/>
              <w:right w:val="single" w:color="000000" w:sz="4" w:space="0"/>
            </w:tcBorders>
          </w:tcPr>
          <w:p w14:paraId="134E2264">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Семейный КВН «Знаем правила движенья, как таблицу умноженья!» </w:t>
            </w:r>
          </w:p>
          <w:p w14:paraId="7348C736">
            <w:pPr>
              <w:spacing w:after="0" w:line="240" w:lineRule="auto"/>
              <w:jc w:val="both"/>
              <w:rPr>
                <w:rFonts w:ascii="Times New Roman" w:hAnsi="Times New Roman" w:cs="Times New Roman"/>
                <w:sz w:val="24"/>
                <w:szCs w:val="24"/>
                <w:lang w:eastAsia="zh-CN"/>
              </w:rPr>
            </w:pPr>
          </w:p>
        </w:tc>
        <w:tc>
          <w:tcPr>
            <w:tcW w:w="4471" w:type="dxa"/>
            <w:tcBorders>
              <w:top w:val="single" w:color="000000" w:sz="4" w:space="0"/>
              <w:left w:val="single" w:color="000000" w:sz="4" w:space="0"/>
              <w:bottom w:val="single" w:color="000000" w:sz="4" w:space="0"/>
              <w:right w:val="single" w:color="000000" w:sz="4" w:space="0"/>
            </w:tcBorders>
          </w:tcPr>
          <w:p w14:paraId="7AD7577C">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1-4 класс</w:t>
            </w:r>
          </w:p>
        </w:tc>
      </w:tr>
    </w:tbl>
    <w:p w14:paraId="7F304248">
      <w:pPr>
        <w:spacing w:after="0" w:line="240" w:lineRule="auto"/>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                                                                                        </w:t>
      </w:r>
    </w:p>
    <w:p w14:paraId="11E6E417">
      <w:pPr>
        <w:spacing w:after="0" w:line="240" w:lineRule="auto"/>
        <w:rPr>
          <w:rFonts w:hint="default" w:ascii="Times New Roman" w:hAnsi="Times New Roman" w:cs="Times New Roman"/>
          <w:b/>
          <w:sz w:val="24"/>
          <w:szCs w:val="24"/>
          <w:lang w:val="ru-RU" w:eastAsia="zh-CN"/>
        </w:rPr>
      </w:pPr>
      <w:r>
        <w:rPr>
          <w:rFonts w:ascii="Times New Roman" w:hAnsi="Times New Roman" w:eastAsia="Calibri" w:cs="Times New Roman"/>
          <w:sz w:val="24"/>
          <w:szCs w:val="24"/>
          <w:lang w:eastAsia="zh-CN"/>
        </w:rPr>
        <w:t xml:space="preserve">  </w:t>
      </w:r>
      <w:r>
        <w:rPr>
          <w:rFonts w:ascii="Times New Roman" w:hAnsi="Times New Roman" w:cs="Times New Roman"/>
          <w:b/>
          <w:sz w:val="24"/>
          <w:szCs w:val="24"/>
          <w:lang w:eastAsia="zh-CN"/>
        </w:rPr>
        <w:t xml:space="preserve">Приложение </w:t>
      </w:r>
      <w:r>
        <w:rPr>
          <w:rFonts w:hint="default" w:ascii="Times New Roman" w:hAnsi="Times New Roman" w:cs="Times New Roman"/>
          <w:b/>
          <w:sz w:val="24"/>
          <w:szCs w:val="24"/>
          <w:lang w:val="ru-RU" w:eastAsia="zh-CN"/>
        </w:rPr>
        <w:t>4</w:t>
      </w:r>
    </w:p>
    <w:p w14:paraId="471A3AF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
          <w:bCs/>
          <w:color w:val="000000"/>
          <w:sz w:val="24"/>
          <w:szCs w:val="24"/>
          <w:lang w:eastAsia="zh-CN"/>
        </w:rPr>
        <w:t xml:space="preserve">Анкетирование родителей </w:t>
      </w:r>
    </w:p>
    <w:p w14:paraId="643FEC43">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1. Знает ли Ваш ребёнок свой домашний адрес? </w:t>
      </w:r>
    </w:p>
    <w:p w14:paraId="72E0A47B">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2. Двигаясь с ребёнком по улице, всегда ли Вы соблюдаете Правила дорожного движения? </w:t>
      </w:r>
    </w:p>
    <w:p w14:paraId="2D0982E4">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3. Когда идёте по улице одни, всегда ли Вы соблюдаете Правила дорожного движения? </w:t>
      </w:r>
    </w:p>
    <w:p w14:paraId="49C1D0F3">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4. Постоянно ли Вы учите ребёнка поведению на улице? </w:t>
      </w:r>
    </w:p>
    <w:p w14:paraId="58FDD27F">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5. Различает ли Ваш ребёнок сигналы светофора? </w:t>
      </w:r>
    </w:p>
    <w:p w14:paraId="3554965F">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color w:val="000000"/>
          <w:sz w:val="24"/>
          <w:szCs w:val="24"/>
          <w:lang w:eastAsia="zh-CN"/>
        </w:rPr>
        <w:t xml:space="preserve">6.Знает ли Ваш ребёнок знаки дорожного движения и может ли рассказать, что они обозначают? </w:t>
      </w:r>
    </w:p>
    <w:p w14:paraId="5E1D2E6F">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7. Эффективны ли знания в школе по обучению детей правилам безопасного поведения на улице?</w:t>
      </w:r>
    </w:p>
    <w:p w14:paraId="1BE63CEB">
      <w:pPr>
        <w:shd w:val="clear" w:color="auto" w:fill="FFFFFF"/>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    </w:t>
      </w:r>
    </w:p>
    <w:p w14:paraId="18A63346">
      <w:pPr>
        <w:shd w:val="clear" w:color="auto" w:fill="FFFFFF"/>
        <w:spacing w:after="0" w:line="240" w:lineRule="auto"/>
        <w:jc w:val="both"/>
        <w:rPr>
          <w:rFonts w:hint="default" w:ascii="Times New Roman" w:hAnsi="Times New Roman" w:eastAsia="Calibri" w:cs="Times New Roman"/>
          <w:sz w:val="24"/>
          <w:szCs w:val="24"/>
          <w:lang w:val="ru-RU" w:eastAsia="zh-CN"/>
        </w:rPr>
      </w:pPr>
      <w:r>
        <w:rPr>
          <w:rFonts w:ascii="Times New Roman" w:hAnsi="Times New Roman" w:eastAsia="Calibri" w:cs="Times New Roman"/>
          <w:b/>
          <w:bCs/>
          <w:iCs/>
          <w:sz w:val="24"/>
          <w:szCs w:val="24"/>
          <w:lang w:eastAsia="zh-CN"/>
        </w:rPr>
        <w:t xml:space="preserve">Приложение </w:t>
      </w:r>
      <w:r>
        <w:rPr>
          <w:rFonts w:hint="default" w:ascii="Times New Roman" w:hAnsi="Times New Roman" w:eastAsia="Calibri" w:cs="Times New Roman"/>
          <w:b/>
          <w:bCs/>
          <w:iCs/>
          <w:sz w:val="24"/>
          <w:szCs w:val="24"/>
          <w:lang w:val="ru-RU" w:eastAsia="zh-CN"/>
        </w:rPr>
        <w:t>5</w:t>
      </w:r>
    </w:p>
    <w:p w14:paraId="6BDC97DA">
      <w:pPr>
        <w:spacing w:after="0" w:line="240" w:lineRule="auto"/>
        <w:jc w:val="center"/>
        <w:rPr>
          <w:rFonts w:ascii="Times New Roman" w:hAnsi="Times New Roman" w:eastAsia="Calibri" w:cs="Times New Roman"/>
          <w:b/>
          <w:bCs/>
          <w:sz w:val="24"/>
          <w:szCs w:val="24"/>
          <w:lang w:eastAsia="zh-CN"/>
        </w:rPr>
      </w:pPr>
      <w:r>
        <w:rPr>
          <w:rFonts w:ascii="Times New Roman" w:hAnsi="Times New Roman" w:eastAsia="Calibri" w:cs="Times New Roman"/>
          <w:b/>
          <w:bCs/>
          <w:sz w:val="24"/>
          <w:szCs w:val="24"/>
          <w:lang w:eastAsia="zh-CN"/>
        </w:rPr>
        <w:t>Памятки для родителей</w:t>
      </w:r>
    </w:p>
    <w:p w14:paraId="6A8AF68D">
      <w:pPr>
        <w:spacing w:after="0" w:line="240" w:lineRule="auto"/>
        <w:jc w:val="both"/>
        <w:rPr>
          <w:rFonts w:ascii="Times New Roman" w:hAnsi="Times New Roman" w:eastAsia="Calibri" w:cs="Times New Roman"/>
          <w:b/>
          <w:bCs/>
          <w:i/>
          <w:iCs/>
          <w:sz w:val="24"/>
          <w:szCs w:val="24"/>
          <w:lang w:eastAsia="zh-CN"/>
        </w:rPr>
      </w:pPr>
      <w:r>
        <w:rPr>
          <w:rFonts w:ascii="Times New Roman" w:hAnsi="Times New Roman" w:eastAsia="Calibri" w:cs="Times New Roman"/>
          <w:b/>
          <w:bCs/>
          <w:i/>
          <w:iCs/>
          <w:sz w:val="24"/>
          <w:szCs w:val="24"/>
          <w:lang w:eastAsia="zh-CN"/>
        </w:rPr>
        <w:t xml:space="preserve">Памятка 1 </w:t>
      </w:r>
    </w:p>
    <w:p w14:paraId="2CE509C9">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НИКТО НЕ МОЖЕТ ЗАМЕНИТЬ РОДИТЕЛЕЙ ПРИ ОБУЧЕНИИ РЕБЕНКА ДИСЦИПЛИНИРОВАННОМУ ПОВЕДЕНИЮ НА УЛИЦЕ, СОБЛЮДЕНИЮ ИМ ПРАВИЛ БЕЗОПАСНОСТИ! </w:t>
      </w:r>
    </w:p>
    <w:p w14:paraId="19A5E1C7">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В дошкольном возрасте ребенок должен усвоить: - Без взрослых выходить на дорогу нельзя! - Дорога предназначена только для машин, для пешеходов есть тротуар! - Переходить дорогу можно только по пешеходному переходу, при зеленом сигнале светофора! - Нельзя перебегать дорогу не на переходе и перед близко идущим транспортом! - На остановках общественного транспорта нужно подождать, когда автобус, трамвай, троллейбус отъедет, только тогда можно переходить дорогу! </w:t>
      </w:r>
    </w:p>
    <w:p w14:paraId="08D2D703">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Все эти понятия ребенок усвоит более прочно, если знакомить его с Правилами дорожного движения систематически, ненавязчиво, используя ситуации на улице, во дворе, на дороге. НИКОГДА САМИ НЕ НАРУШАЙТЕ ПРАВИЛА ДОРОЖНОГО ДВИЖЕНИЯ! ПОМНИТЕ! Ребенок учится законам улицы, беря пример с ВАС – родителей! Уберечь ребенка от беды на дорогах – долг взрослых. </w:t>
      </w:r>
    </w:p>
    <w:p w14:paraId="0F84F7BD">
      <w:pPr>
        <w:spacing w:after="0" w:line="240" w:lineRule="auto"/>
        <w:jc w:val="both"/>
        <w:rPr>
          <w:rFonts w:ascii="Times New Roman" w:hAnsi="Times New Roman" w:eastAsia="Calibri" w:cs="Times New Roman"/>
          <w:b/>
          <w:bCs/>
          <w:sz w:val="24"/>
          <w:szCs w:val="24"/>
          <w:lang w:eastAsia="zh-CN"/>
        </w:rPr>
      </w:pPr>
      <w:r>
        <w:rPr>
          <w:rFonts w:ascii="Times New Roman" w:hAnsi="Times New Roman" w:eastAsia="Calibri" w:cs="Times New Roman"/>
          <w:b/>
          <w:bCs/>
          <w:sz w:val="24"/>
          <w:szCs w:val="24"/>
          <w:lang w:eastAsia="zh-CN"/>
        </w:rPr>
        <w:t xml:space="preserve">Памятка 2 </w:t>
      </w:r>
    </w:p>
    <w:p w14:paraId="0FAD87AF">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b/>
          <w:bCs/>
          <w:sz w:val="24"/>
          <w:szCs w:val="24"/>
          <w:lang w:eastAsia="zh-CN"/>
        </w:rPr>
        <w:t xml:space="preserve">Общие рекомендации. </w:t>
      </w:r>
      <w:r>
        <w:rPr>
          <w:rFonts w:ascii="Times New Roman" w:hAnsi="Times New Roman" w:eastAsia="Calibri" w:cs="Times New Roman"/>
          <w:sz w:val="24"/>
          <w:szCs w:val="24"/>
          <w:lang w:eastAsia="zh-CN"/>
        </w:rPr>
        <w:t xml:space="preserve">Выходить из дома следует заблаговременно - так, чтобы остался резерв времени. Ребенок должен привыкнуть ходить по дороге не спеша.   </w:t>
      </w:r>
    </w:p>
    <w:p w14:paraId="0785F355">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Покажите ребенку, где переход. Следите за тем, как переходите проезжую часть: не наискосок, а строго перпендикулярно. Ребенок должен осознать, что это делается для лучшего наблюдения за дорогой. </w:t>
      </w:r>
    </w:p>
    <w:p w14:paraId="16E4FF6A">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Выходя на проезжую часть дороги, прекращайте посторонние разговоры с ребенком. Он должен привыкнуть, что при переходе дороги надо сосредоточить внимание на наблюдении за дорожной ситуацией. </w:t>
      </w:r>
    </w:p>
    <w:p w14:paraId="6D7C0E37">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Там, где есть светофор, переходите улицу строго по зеленому сигналу. </w:t>
      </w:r>
    </w:p>
    <w:p w14:paraId="4FB801E1">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Переходите улицу только по пешеходным переходам, а у перекрестка - по линии тротуаров. </w:t>
      </w:r>
    </w:p>
    <w:p w14:paraId="48D74608">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b/>
          <w:bCs/>
          <w:sz w:val="24"/>
          <w:szCs w:val="24"/>
          <w:lang w:eastAsia="zh-CN"/>
        </w:rPr>
        <w:t xml:space="preserve">Выход из подъезда дома. </w:t>
      </w:r>
      <w:r>
        <w:rPr>
          <w:rFonts w:ascii="Times New Roman" w:hAnsi="Times New Roman" w:eastAsia="Calibri" w:cs="Times New Roman"/>
          <w:sz w:val="24"/>
          <w:szCs w:val="24"/>
          <w:lang w:eastAsia="zh-CN"/>
        </w:rPr>
        <w:t xml:space="preserve">Если у подъезда дома возможно движение транспорта, сразу обратите внимание ребенка и посмотрите вместе - нет ли машин. Если у подъезда стоит машина или растет дерево, закрывающие обзор, приостановитесь и «выгляните» - нет ли за препятствием скрытой опасности. </w:t>
      </w:r>
    </w:p>
    <w:p w14:paraId="16D82BD6">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b/>
          <w:bCs/>
          <w:sz w:val="24"/>
          <w:szCs w:val="24"/>
          <w:lang w:eastAsia="zh-CN"/>
        </w:rPr>
        <w:t xml:space="preserve">Движение по тротуару. </w:t>
      </w:r>
      <w:r>
        <w:rPr>
          <w:rFonts w:ascii="Times New Roman" w:hAnsi="Times New Roman" w:eastAsia="Calibri" w:cs="Times New Roman"/>
          <w:sz w:val="24"/>
          <w:szCs w:val="24"/>
          <w:lang w:eastAsia="zh-CN"/>
        </w:rPr>
        <w:t xml:space="preserve">Периодически обращайте внимание ребенка на появляющиеся вдали и проезжающие мимо автомобили, особенно на те из них, которые едут с большой скоростью. Научите ребенка замечать транспорт издали, провожать его глазами и оценивать скорость. Остановитесь у стоящего транспорта и обратите внимание ребенка на то, как он закрывает обзор улицы. Можно подумать, что опасности нет, и выйти на проезжую часть дороги, а в это время из-за стоящего автомобиля выедет другая машина. Такое наблюдение во время прогулки полезно проделать с различными предметами, закрывающими обзор улицы - кустами, деревьями, заборами и др. В результате такого наблюдения у детей вырабатывается важнейший для безопасности на улице рефлекс предвидения скрытой опасности. </w:t>
      </w:r>
    </w:p>
    <w:p w14:paraId="0A8359C2">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b/>
          <w:bCs/>
          <w:sz w:val="24"/>
          <w:szCs w:val="24"/>
          <w:lang w:eastAsia="zh-CN"/>
        </w:rPr>
        <w:t xml:space="preserve">Переход через проезжую часть, где нет светофора. </w:t>
      </w:r>
      <w:r>
        <w:rPr>
          <w:rFonts w:ascii="Times New Roman" w:hAnsi="Times New Roman" w:eastAsia="Calibri" w:cs="Times New Roman"/>
          <w:sz w:val="24"/>
          <w:szCs w:val="24"/>
          <w:lang w:eastAsia="zh-CN"/>
        </w:rPr>
        <w:t xml:space="preserve">Во время прогулок и по дороге в школу и обратно приучайте ребенка останавливаться, приблизившись к проезжей части дороги. Остановка позволит ему переключиться и оценить ситуацию. Это главное правило пешехода. На перекрестке научите детей замечать транспорт, готовящийся к повороту направо (прежде всего) и налево. Как правило, транспорт, поворачивающий направо, занимает крайнее правое положение и включает правый указатель поворота, а поворачивающий налево - крайнее левое положение и включает левый указатель поворота. </w:t>
      </w:r>
    </w:p>
    <w:p w14:paraId="0D6D0D14">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sz w:val="24"/>
          <w:szCs w:val="24"/>
          <w:lang w:eastAsia="zh-CN"/>
        </w:rPr>
        <w:t xml:space="preserve">Наблюдая за проезжающим через переход крупным транспортом, обращайте внимание ребенка на то, что пока этот автомобиль не отъехал далеко, он может скрывать другой, который едет за ним. Поэтому лучше подождать, пока крупный автомобиль отъедет подальше. </w:t>
      </w:r>
    </w:p>
    <w:p w14:paraId="2851A0AA">
      <w:pPr>
        <w:spacing w:after="0" w:line="240" w:lineRule="auto"/>
        <w:jc w:val="both"/>
        <w:rPr>
          <w:rFonts w:ascii="Times New Roman" w:hAnsi="Times New Roman" w:eastAsia="Calibri" w:cs="Times New Roman"/>
          <w:sz w:val="24"/>
          <w:szCs w:val="24"/>
          <w:lang w:eastAsia="zh-CN"/>
        </w:rPr>
      </w:pPr>
      <w:r>
        <w:rPr>
          <w:rFonts w:ascii="Times New Roman" w:hAnsi="Times New Roman" w:eastAsia="Calibri" w:cs="Times New Roman"/>
          <w:b/>
          <w:bCs/>
          <w:sz w:val="24"/>
          <w:szCs w:val="24"/>
          <w:lang w:eastAsia="zh-CN"/>
        </w:rPr>
        <w:t xml:space="preserve">Посадка в автобус, поездка и выход из него. </w:t>
      </w:r>
      <w:r>
        <w:rPr>
          <w:rFonts w:ascii="Times New Roman" w:hAnsi="Times New Roman" w:eastAsia="Calibri" w:cs="Times New Roman"/>
          <w:sz w:val="24"/>
          <w:szCs w:val="24"/>
          <w:lang w:eastAsia="zh-CN"/>
        </w:rPr>
        <w:t xml:space="preserve">Подходите к двери только при полной остановке автобуса. Приучите ребенка держаться в автобусе за поручни и уступать место пожилым людям. К выходу надо готовиться заранее. Объясните ребенку, как водитель с помощью зеркала видит пассажиров на остановке и в салоне автобуса. Научите, что иногда, если народу очень много, водитель может не заметить пассажира и пешехода. Выходите из автобуса, взяв ребенка на руки или впереди него. Если ребенок будет выходить первым, он может выбежать на проезжую часть дороги. Или он может упасть, потому что ступеньки в автобусе довольно высокие. Особенно полезно показывать с тротуара ребенку моменты выезда попутного или встречного транспорта. При этом у ребенка развивается условный рефлекс предвидения скрытой опасности. Выйдя из автобуса, на другую сторону улицы переходите только по пешеходному переходу. </w:t>
      </w:r>
    </w:p>
    <w:p w14:paraId="40375F22">
      <w:pPr>
        <w:shd w:val="clear" w:color="auto" w:fill="FFFFFF"/>
        <w:spacing w:after="0" w:line="240" w:lineRule="auto"/>
        <w:jc w:val="both"/>
        <w:rPr>
          <w:rFonts w:ascii="Times New Roman" w:hAnsi="Times New Roman" w:cs="Times New Roman"/>
          <w:b/>
          <w:sz w:val="24"/>
          <w:szCs w:val="24"/>
          <w:lang w:eastAsia="zh-CN"/>
        </w:rPr>
      </w:pPr>
      <w:r>
        <w:rPr>
          <w:rFonts w:ascii="Times New Roman" w:hAnsi="Times New Roman" w:eastAsia="Calibri" w:cs="Times New Roman"/>
          <w:b/>
          <w:bCs/>
          <w:sz w:val="24"/>
          <w:szCs w:val="24"/>
          <w:lang w:eastAsia="zh-CN"/>
        </w:rPr>
        <w:t xml:space="preserve">Запоминание дороги в школу и домой. </w:t>
      </w:r>
      <w:r>
        <w:rPr>
          <w:rFonts w:ascii="Times New Roman" w:hAnsi="Times New Roman" w:eastAsia="Calibri" w:cs="Times New Roman"/>
          <w:sz w:val="24"/>
          <w:szCs w:val="24"/>
          <w:lang w:eastAsia="zh-CN"/>
        </w:rPr>
        <w:t>Во время движения по улице показывайте ребенку дорожные знаки, объясняйте их название и назначение. Покажите все виды пешеходных переходов. Обратите внимание на сигналы светофора, объясните значение каждого из них. Покажите наличие магазинов, аптек, остановок маршрутного транспорта, названия улиц. Нарисуйте вместе с ребенком маршрут движения в школу. Покажите на этом маршруте самые опасные участки. Прорисуйте наиболее безопасный путь по этому маршруту. Затем несколько раз пройдите по нарисованному маршруту, как на схеме, так и на улице.</w:t>
      </w:r>
    </w:p>
    <w:p w14:paraId="7B7C81E8">
      <w:pPr>
        <w:shd w:val="clear" w:color="auto" w:fill="FFFFFF"/>
        <w:spacing w:after="0" w:line="240" w:lineRule="auto"/>
        <w:jc w:val="both"/>
        <w:rPr>
          <w:rFonts w:ascii="Times New Roman" w:hAnsi="Times New Roman" w:cs="Times New Roman"/>
          <w:b/>
          <w:sz w:val="24"/>
          <w:szCs w:val="24"/>
          <w:lang w:eastAsia="zh-CN"/>
        </w:rPr>
      </w:pPr>
    </w:p>
    <w:p w14:paraId="32EFBEFB">
      <w:pPr>
        <w:spacing w:after="0" w:line="240" w:lineRule="auto"/>
        <w:jc w:val="both"/>
        <w:rPr>
          <w:rFonts w:ascii="Times New Roman" w:hAnsi="Times New Roman" w:eastAsia="Calibri" w:cs="Times New Roman"/>
          <w:color w:val="000000"/>
          <w:sz w:val="24"/>
          <w:szCs w:val="24"/>
          <w:lang w:eastAsia="zh-CN"/>
        </w:rPr>
      </w:pPr>
      <w:r>
        <w:rPr>
          <w:rFonts w:ascii="Times New Roman" w:hAnsi="Times New Roman" w:eastAsia="Calibri" w:cs="Times New Roman"/>
          <w:b/>
          <w:bCs/>
          <w:iCs/>
          <w:color w:val="000000"/>
          <w:sz w:val="24"/>
          <w:szCs w:val="24"/>
          <w:lang w:eastAsia="zh-CN"/>
        </w:rPr>
        <w:t xml:space="preserve">Приложение </w:t>
      </w:r>
      <w:r>
        <w:rPr>
          <w:rFonts w:hint="default" w:ascii="Times New Roman" w:hAnsi="Times New Roman" w:eastAsia="Calibri" w:cs="Times New Roman"/>
          <w:b/>
          <w:bCs/>
          <w:iCs/>
          <w:color w:val="000000"/>
          <w:sz w:val="24"/>
          <w:szCs w:val="24"/>
          <w:lang w:val="ru-RU" w:eastAsia="zh-CN"/>
        </w:rPr>
        <w:t>6</w:t>
      </w:r>
      <w:r>
        <w:rPr>
          <w:rFonts w:ascii="Times New Roman" w:hAnsi="Times New Roman" w:eastAsia="Calibri" w:cs="Times New Roman"/>
          <w:b/>
          <w:bCs/>
          <w:iCs/>
          <w:color w:val="000000"/>
          <w:sz w:val="24"/>
          <w:szCs w:val="24"/>
          <w:lang w:eastAsia="zh-CN"/>
        </w:rPr>
        <w:t xml:space="preserve"> </w:t>
      </w:r>
    </w:p>
    <w:p w14:paraId="66C117D4">
      <w:pPr>
        <w:spacing w:after="0" w:line="240" w:lineRule="auto"/>
        <w:jc w:val="center"/>
        <w:rPr>
          <w:rFonts w:ascii="Times New Roman" w:hAnsi="Times New Roman" w:eastAsia="Calibri" w:cs="Times New Roman"/>
          <w:color w:val="000000"/>
          <w:sz w:val="24"/>
          <w:szCs w:val="24"/>
          <w:lang w:eastAsia="zh-CN"/>
        </w:rPr>
      </w:pPr>
      <w:r>
        <w:rPr>
          <w:rFonts w:ascii="Times New Roman" w:hAnsi="Times New Roman" w:eastAsia="Calibri" w:cs="Times New Roman"/>
          <w:b/>
          <w:bCs/>
          <w:color w:val="000000"/>
          <w:sz w:val="24"/>
          <w:szCs w:val="24"/>
          <w:lang w:eastAsia="zh-CN"/>
        </w:rPr>
        <w:t>Темы консультаций:</w:t>
      </w:r>
    </w:p>
    <w:p w14:paraId="3E25B197">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1. Ребёнок и автокресло. </w:t>
      </w:r>
    </w:p>
    <w:p w14:paraId="0D40F6F1">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2. Родителям о правилах дорожного движения. </w:t>
      </w:r>
    </w:p>
    <w:p w14:paraId="132BCD65">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3. Преемственность школы  и семьи по вопросам профилактики детского дорожно-транспортного травматизма. </w:t>
      </w:r>
    </w:p>
    <w:p w14:paraId="658D8078">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4. Я и мой ребёнок на улицах города. </w:t>
      </w:r>
    </w:p>
    <w:p w14:paraId="514CC32A">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5. Что должен знать ребёнок школьного возраста о Правилах дорожного движения. </w:t>
      </w:r>
    </w:p>
    <w:p w14:paraId="14783E97">
      <w:pPr>
        <w:shd w:val="clear" w:color="auto" w:fill="FFFFFF"/>
        <w:spacing w:after="0" w:line="240" w:lineRule="auto"/>
        <w:jc w:val="both"/>
        <w:rPr>
          <w:rFonts w:ascii="Times New Roman" w:hAnsi="Times New Roman" w:eastAsia="Calibri" w:cs="Times New Roman"/>
          <w:bCs/>
          <w:sz w:val="24"/>
          <w:szCs w:val="24"/>
          <w:lang w:eastAsia="zh-CN"/>
        </w:rPr>
      </w:pPr>
      <w:r>
        <w:rPr>
          <w:rFonts w:ascii="Times New Roman" w:hAnsi="Times New Roman" w:eastAsia="Calibri" w:cs="Times New Roman"/>
          <w:bCs/>
          <w:sz w:val="24"/>
          <w:szCs w:val="24"/>
          <w:lang w:eastAsia="zh-CN"/>
        </w:rPr>
        <w:t>6. О поведении в общественном транспорте.</w:t>
      </w:r>
    </w:p>
    <w:p w14:paraId="229C3652">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7. Пример родителей – один из основных факторов успешного воспитания у детей навыков безопасного поведения на улицах города. </w:t>
      </w:r>
    </w:p>
    <w:p w14:paraId="703432D5">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8. Пешеходом быть – наука! </w:t>
      </w:r>
    </w:p>
    <w:p w14:paraId="3F8F810A">
      <w:pPr>
        <w:spacing w:after="0" w:line="240" w:lineRule="auto"/>
        <w:rPr>
          <w:rFonts w:ascii="Times New Roman" w:hAnsi="Times New Roman" w:eastAsia="Calibri" w:cs="Times New Roman"/>
          <w:color w:val="000000"/>
          <w:sz w:val="24"/>
          <w:szCs w:val="24"/>
          <w:lang w:eastAsia="zh-CN"/>
        </w:rPr>
      </w:pPr>
      <w:r>
        <w:rPr>
          <w:rFonts w:ascii="Times New Roman" w:hAnsi="Times New Roman" w:eastAsia="Calibri" w:cs="Times New Roman"/>
          <w:bCs/>
          <w:color w:val="000000"/>
          <w:sz w:val="24"/>
          <w:szCs w:val="24"/>
          <w:lang w:eastAsia="zh-CN"/>
        </w:rPr>
        <w:t xml:space="preserve">9. Как научить ребёнка безопасному поведению на улице? </w:t>
      </w:r>
    </w:p>
    <w:p w14:paraId="16A45860">
      <w:pPr>
        <w:shd w:val="clear" w:color="auto" w:fill="FFFFFF"/>
        <w:spacing w:after="0" w:line="240" w:lineRule="auto"/>
        <w:jc w:val="both"/>
        <w:rPr>
          <w:rFonts w:hint="default" w:ascii="Times New Roman" w:hAnsi="Times New Roman" w:cs="Times New Roman"/>
          <w:b/>
          <w:bCs/>
          <w:sz w:val="24"/>
          <w:szCs w:val="24"/>
          <w:shd w:val="clear" w:color="auto" w:fill="FFFFFF"/>
          <w:lang w:val="ru-RU" w:eastAsia="zh-CN"/>
        </w:rPr>
      </w:pPr>
      <w:r>
        <w:rPr>
          <w:rFonts w:ascii="Times New Roman" w:hAnsi="Times New Roman" w:eastAsia="Calibri" w:cs="Times New Roman"/>
          <w:bCs/>
          <w:sz w:val="24"/>
          <w:szCs w:val="24"/>
          <w:lang w:eastAsia="zh-CN"/>
        </w:rPr>
        <w:t>10. Этого могло не случиться.</w:t>
      </w:r>
      <w:r>
        <w:rPr>
          <w:rFonts w:hint="default" w:ascii="Times New Roman" w:hAnsi="Times New Roman" w:eastAsia="Calibri" w:cs="Times New Roman"/>
          <w:bCs/>
          <w:sz w:val="24"/>
          <w:szCs w:val="24"/>
          <w:lang w:val="ru-RU" w:eastAsia="zh-CN"/>
        </w:rPr>
        <w:t xml:space="preserve">   </w:t>
      </w:r>
    </w:p>
    <w:p w14:paraId="03B3F656">
      <w:pPr>
        <w:spacing w:after="127" w:line="240" w:lineRule="auto"/>
        <w:ind w:firstLine="1561" w:firstLineChars="650"/>
        <w:rPr>
          <w:rFonts w:ascii="Times New Roman" w:hAnsi="Times New Roman" w:cs="Times New Roman"/>
          <w:b/>
          <w:bCs/>
          <w:sz w:val="24"/>
          <w:szCs w:val="24"/>
          <w:shd w:val="clear" w:color="auto" w:fill="FFFFFF"/>
          <w:lang w:eastAsia="zh-CN"/>
        </w:rPr>
      </w:pPr>
    </w:p>
    <w:p w14:paraId="00E10725">
      <w:pPr>
        <w:spacing w:after="127" w:line="240" w:lineRule="auto"/>
        <w:ind w:firstLine="1561" w:firstLineChars="650"/>
        <w:rPr>
          <w:rFonts w:ascii="Times New Roman" w:hAnsi="Times New Roman" w:cs="Times New Roman"/>
          <w:b/>
          <w:bCs/>
          <w:sz w:val="24"/>
          <w:szCs w:val="24"/>
          <w:shd w:val="clear" w:color="auto" w:fill="FFFFFF"/>
          <w:lang w:eastAsia="zh-CN"/>
        </w:rPr>
      </w:pPr>
      <w:r>
        <w:rPr>
          <w:rFonts w:ascii="Times New Roman" w:hAnsi="Times New Roman" w:cs="Times New Roman"/>
          <w:b/>
          <w:bCs/>
          <w:sz w:val="24"/>
          <w:szCs w:val="24"/>
          <w:shd w:val="clear" w:color="auto" w:fill="FFFFFF"/>
          <w:lang w:eastAsia="zh-CN"/>
        </w:rPr>
        <w:t>7.Ресурсное обеспечение программы</w:t>
      </w:r>
    </w:p>
    <w:p w14:paraId="02D06A0D">
      <w:pPr>
        <w:numPr>
          <w:ilvl w:val="0"/>
          <w:numId w:val="0"/>
        </w:numPr>
        <w:spacing w:after="127" w:line="240" w:lineRule="auto"/>
        <w:ind w:left="60" w:leftChars="0"/>
        <w:contextualSpacing/>
        <w:jc w:val="both"/>
        <w:rPr>
          <w:rFonts w:ascii="Times New Roman" w:hAnsi="Times New Roman" w:cs="Times New Roman"/>
          <w:b/>
          <w:bCs/>
          <w:sz w:val="24"/>
          <w:szCs w:val="24"/>
          <w:shd w:val="clear" w:color="auto" w:fill="FFFFFF"/>
          <w:lang w:eastAsia="zh-CN"/>
        </w:rPr>
      </w:pPr>
      <w:r>
        <w:rPr>
          <w:rFonts w:hint="default" w:ascii="Times New Roman" w:hAnsi="Times New Roman" w:cs="Times New Roman"/>
          <w:b/>
          <w:bCs/>
          <w:sz w:val="24"/>
          <w:szCs w:val="24"/>
          <w:shd w:val="clear" w:color="auto" w:fill="FFFFFF"/>
          <w:lang w:val="ru-RU" w:eastAsia="zh-CN"/>
        </w:rPr>
        <w:t>1.</w:t>
      </w:r>
      <w:r>
        <w:rPr>
          <w:rFonts w:ascii="Times New Roman" w:hAnsi="Times New Roman" w:cs="Times New Roman"/>
          <w:b/>
          <w:bCs/>
          <w:sz w:val="24"/>
          <w:szCs w:val="24"/>
          <w:shd w:val="clear" w:color="auto" w:fill="FFFFFF"/>
          <w:lang w:eastAsia="zh-CN"/>
        </w:rPr>
        <w:t xml:space="preserve">Материально - техническая база. </w:t>
      </w:r>
    </w:p>
    <w:p w14:paraId="6495F484">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
          <w:bCs/>
          <w:sz w:val="24"/>
          <w:szCs w:val="24"/>
          <w:shd w:val="clear" w:color="auto" w:fill="FFFFFF"/>
          <w:lang w:eastAsia="zh-CN"/>
        </w:rPr>
        <w:t>Помещения и участки для проведения мероприятий:</w:t>
      </w:r>
      <w:r>
        <w:rPr>
          <w:rFonts w:ascii="Times New Roman" w:hAnsi="Times New Roman" w:cs="Times New Roman"/>
          <w:bCs/>
          <w:sz w:val="24"/>
          <w:szCs w:val="24"/>
          <w:shd w:val="clear" w:color="auto" w:fill="FFFFFF"/>
          <w:lang w:eastAsia="zh-CN"/>
        </w:rPr>
        <w:t xml:space="preserve"> спортплощадка, спортзал, музыкальный зал, прогулочные участки. </w:t>
      </w:r>
    </w:p>
    <w:p w14:paraId="6D1CD124">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
          <w:bCs/>
          <w:sz w:val="24"/>
          <w:szCs w:val="24"/>
          <w:shd w:val="clear" w:color="auto" w:fill="FFFFFF"/>
          <w:lang w:eastAsia="zh-CN"/>
        </w:rPr>
        <w:t>Материально-техническое оснащение образовательного процесса:</w:t>
      </w:r>
      <w:r>
        <w:rPr>
          <w:rFonts w:ascii="Times New Roman" w:hAnsi="Times New Roman" w:cs="Times New Roman"/>
          <w:bCs/>
          <w:sz w:val="24"/>
          <w:szCs w:val="24"/>
          <w:shd w:val="clear" w:color="auto" w:fill="FFFFFF"/>
          <w:lang w:eastAsia="zh-CN"/>
        </w:rPr>
        <w:t xml:space="preserve"> уголки по ПДД, информационно-просветительские стенды в классах, развивающие пособия, методическая литература, видео-установки и проекторы;  аудиоустройства: музыкальные центры. </w:t>
      </w:r>
    </w:p>
    <w:p w14:paraId="35DFAC0E">
      <w:pPr>
        <w:numPr>
          <w:ilvl w:val="0"/>
          <w:numId w:val="9"/>
        </w:numPr>
        <w:spacing w:after="0" w:line="240" w:lineRule="auto"/>
        <w:ind w:left="100" w:leftChars="0" w:firstLine="120" w:firstLineChars="0"/>
        <w:contextualSpacing/>
        <w:jc w:val="both"/>
        <w:rPr>
          <w:rFonts w:ascii="Times New Roman" w:hAnsi="Times New Roman" w:cs="Times New Roman"/>
          <w:bCs/>
          <w:sz w:val="24"/>
          <w:szCs w:val="24"/>
          <w:shd w:val="clear" w:color="auto" w:fill="FFFFFF"/>
          <w:lang w:eastAsia="zh-CN"/>
        </w:rPr>
      </w:pPr>
      <w:r>
        <w:rPr>
          <w:rFonts w:ascii="Times New Roman" w:hAnsi="Times New Roman" w:cs="Times New Roman"/>
          <w:b/>
          <w:bCs/>
          <w:sz w:val="24"/>
          <w:szCs w:val="24"/>
          <w:shd w:val="clear" w:color="auto" w:fill="FFFFFF"/>
          <w:lang w:eastAsia="zh-CN"/>
        </w:rPr>
        <w:t>Кадровые ресурсы</w:t>
      </w:r>
    </w:p>
    <w:p w14:paraId="03BD3405">
      <w:pPr>
        <w:spacing w:after="127"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Директор школы, заместитель директора, преподаватели, музыкальный руководитель, учитель по адаптивной физической культуре, учитель </w:t>
      </w:r>
      <w:r>
        <w:rPr>
          <w:rFonts w:ascii="Times New Roman" w:hAnsi="Times New Roman" w:cs="Times New Roman"/>
          <w:bCs/>
          <w:sz w:val="24"/>
          <w:szCs w:val="24"/>
          <w:shd w:val="clear" w:color="auto" w:fill="FFFFFF"/>
          <w:lang w:val="ru-RU" w:eastAsia="zh-CN"/>
        </w:rPr>
        <w:t>начальных</w:t>
      </w:r>
      <w:r>
        <w:rPr>
          <w:rFonts w:ascii="Times New Roman" w:hAnsi="Times New Roman" w:cs="Times New Roman"/>
          <w:bCs/>
          <w:sz w:val="24"/>
          <w:szCs w:val="24"/>
          <w:shd w:val="clear" w:color="auto" w:fill="FFFFFF"/>
          <w:lang w:eastAsia="zh-CN"/>
        </w:rPr>
        <w:t xml:space="preserve">. </w:t>
      </w:r>
    </w:p>
    <w:p w14:paraId="4D2E7407">
      <w:pPr>
        <w:spacing w:after="0" w:line="240" w:lineRule="auto"/>
        <w:ind w:left="60"/>
        <w:jc w:val="both"/>
        <w:rPr>
          <w:rFonts w:ascii="Times New Roman" w:hAnsi="Times New Roman" w:cs="Times New Roman"/>
          <w:bCs/>
          <w:sz w:val="24"/>
          <w:szCs w:val="24"/>
          <w:shd w:val="clear" w:color="auto" w:fill="FFFFFF"/>
          <w:lang w:eastAsia="zh-CN"/>
        </w:rPr>
      </w:pPr>
      <w:r>
        <w:rPr>
          <w:rFonts w:hint="default" w:ascii="Times New Roman" w:hAnsi="Times New Roman" w:cs="Times New Roman"/>
          <w:b/>
          <w:bCs/>
          <w:sz w:val="24"/>
          <w:szCs w:val="24"/>
          <w:shd w:val="clear" w:color="auto" w:fill="FFFFFF"/>
          <w:lang w:val="ru-RU" w:eastAsia="zh-CN"/>
        </w:rPr>
        <w:t>2</w:t>
      </w:r>
      <w:r>
        <w:rPr>
          <w:rFonts w:ascii="Times New Roman" w:hAnsi="Times New Roman" w:cs="Times New Roman"/>
          <w:b/>
          <w:bCs/>
          <w:sz w:val="24"/>
          <w:szCs w:val="24"/>
          <w:shd w:val="clear" w:color="auto" w:fill="FFFFFF"/>
          <w:lang w:eastAsia="zh-CN"/>
        </w:rPr>
        <w:t>. Информационно-содержательное:</w:t>
      </w:r>
    </w:p>
    <w:p w14:paraId="6B443D5F">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1. Создание информационного банка данных (разработка НОД, целевых прогулок, вечеров развлечений, праздников, театрализованных постановок и т. д.; консультаций для педагогов).  </w:t>
      </w:r>
    </w:p>
    <w:p w14:paraId="76F7E560">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2. Сбор текущей информации о результатах мониторинга детей. </w:t>
      </w:r>
    </w:p>
    <w:p w14:paraId="31664EB5">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3. Функционирование проблемных семинаров, практикумов; проведение консультаций. </w:t>
      </w:r>
    </w:p>
    <w:p w14:paraId="37E517CB">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4.  Контроль за проведением НОД; проверка документации педагогов. </w:t>
      </w:r>
    </w:p>
    <w:p w14:paraId="76BE21C0">
      <w:pPr>
        <w:spacing w:after="0" w:line="240" w:lineRule="auto"/>
        <w:ind w:left="60"/>
        <w:jc w:val="both"/>
        <w:rPr>
          <w:rFonts w:ascii="Times New Roman" w:hAnsi="Times New Roman" w:cs="Times New Roman"/>
          <w:bCs/>
          <w:sz w:val="24"/>
          <w:szCs w:val="24"/>
          <w:shd w:val="clear" w:color="auto" w:fill="FFFFFF"/>
          <w:lang w:eastAsia="zh-CN"/>
        </w:rPr>
      </w:pPr>
      <w:r>
        <w:rPr>
          <w:rFonts w:ascii="Times New Roman" w:hAnsi="Times New Roman" w:cs="Times New Roman"/>
          <w:bCs/>
          <w:sz w:val="24"/>
          <w:szCs w:val="24"/>
          <w:shd w:val="clear" w:color="auto" w:fill="FFFFFF"/>
          <w:lang w:eastAsia="zh-CN"/>
        </w:rPr>
        <w:t xml:space="preserve">5.  Организация работы с родителями (консультации, собрания, распространение буклетов, наглядная информация, акции); взаимодействие с сотрудниками ГИБДД. </w:t>
      </w:r>
    </w:p>
    <w:p w14:paraId="4FF61F69">
      <w:pPr>
        <w:spacing w:after="0" w:line="240" w:lineRule="auto"/>
        <w:ind w:left="60"/>
        <w:jc w:val="both"/>
        <w:rPr>
          <w:rFonts w:ascii="Times New Roman" w:hAnsi="Times New Roman" w:eastAsia="Calibri" w:cs="Times New Roman"/>
          <w:b/>
          <w:bCs/>
          <w:iCs/>
          <w:sz w:val="24"/>
          <w:szCs w:val="24"/>
          <w:lang w:eastAsia="zh-CN"/>
        </w:rPr>
      </w:pPr>
      <w:r>
        <w:rPr>
          <w:rFonts w:ascii="Times New Roman" w:hAnsi="Times New Roman" w:cs="Times New Roman"/>
          <w:bCs/>
          <w:sz w:val="24"/>
          <w:szCs w:val="24"/>
          <w:shd w:val="clear" w:color="auto" w:fill="FFFFFF"/>
          <w:lang w:eastAsia="zh-CN"/>
        </w:rPr>
        <w:t>6. Систематическое оформление информационного стенда по профилактике ДДТТ «Знаем правила движенья как таблицу умноженья»</w:t>
      </w:r>
    </w:p>
    <w:p w14:paraId="2039594C">
      <w:pPr>
        <w:shd w:val="clear" w:color="auto" w:fill="FFFFFF"/>
        <w:spacing w:after="0" w:line="240" w:lineRule="auto"/>
        <w:jc w:val="both"/>
        <w:rPr>
          <w:rFonts w:ascii="Times New Roman" w:hAnsi="Times New Roman" w:eastAsia="Calibri" w:cs="Times New Roman"/>
          <w:b/>
          <w:bCs/>
          <w:iCs/>
          <w:sz w:val="24"/>
          <w:szCs w:val="24"/>
          <w:lang w:eastAsia="zh-CN"/>
        </w:rPr>
      </w:pPr>
      <w:r>
        <w:rPr>
          <w:rFonts w:ascii="Times New Roman" w:hAnsi="Times New Roman" w:eastAsia="Calibri" w:cs="Times New Roman"/>
          <w:b/>
          <w:bCs/>
          <w:iCs/>
          <w:sz w:val="24"/>
          <w:szCs w:val="24"/>
          <w:lang w:eastAsia="zh-CN"/>
        </w:rPr>
        <w:t xml:space="preserve">Программно-методическое обеспечение: </w:t>
      </w:r>
    </w:p>
    <w:p w14:paraId="572BF5D3">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  Профилактика детского дорожно - транспортного травматизма: система работы в образовательном учреждении /авт. – сост. Т. А. Кузьмина, В. В. Шумилова.- Волгоград: учитель, 201</w:t>
      </w:r>
      <w:r>
        <w:rPr>
          <w:rFonts w:hint="default" w:ascii="Times New Roman" w:hAnsi="Times New Roman" w:cs="Times New Roman"/>
          <w:sz w:val="24"/>
          <w:szCs w:val="24"/>
          <w:lang w:val="ru-RU" w:eastAsia="zh-CN"/>
        </w:rPr>
        <w:t>9</w:t>
      </w:r>
      <w:r>
        <w:rPr>
          <w:rFonts w:ascii="Times New Roman" w:hAnsi="Times New Roman" w:cs="Times New Roman"/>
          <w:sz w:val="24"/>
          <w:szCs w:val="24"/>
          <w:lang w:eastAsia="zh-CN"/>
        </w:rPr>
        <w:t>.-111с.</w:t>
      </w:r>
    </w:p>
    <w:p w14:paraId="4C277A37">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2.  Справочник классного руководителя: внеклассная работа в школе по изучению Правил дорожного движения /авт.-сост. В. Е. Амелина. –М.: Глобус, 2024.- 264 с.- (классное руководство).</w:t>
      </w:r>
    </w:p>
    <w:p w14:paraId="0CEA7204">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3.“Издательство АСТ-ЛТД”, 2021.-80 с.- (Безопасность на улицах и дорогах)</w:t>
      </w:r>
    </w:p>
    <w:p w14:paraId="223ED937">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4.  Якупов А. М. Безопасность на улицах и дорогах 1 класс: Иллюстрированный материал к методическому пособию для учителя. –М.: ООО “Издательство АСТ-ЛТД”, 2021.-16с.- (Безопасность на улицах и дорогах).</w:t>
      </w:r>
    </w:p>
    <w:p w14:paraId="6ECA68DE">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5. «Безопасность на улицах и дорогах». 1, 2, 3 классы, А.М.Якупов.</w:t>
      </w:r>
    </w:p>
    <w:p w14:paraId="60457305">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6. «Безопасность на улицах и дорогах». Н.Н.Авдеева, О.Л.Князева, Р.Б.Стряпкина, М.Д.Маханева.</w:t>
      </w:r>
    </w:p>
    <w:p w14:paraId="29B79B78">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7.Дети и дорожное движение (методические рекомендации). Р.П.Бабина.</w:t>
      </w:r>
    </w:p>
    <w:p w14:paraId="0B49060B">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8.  Правила дорожного движения. – М., НИП 20</w:t>
      </w:r>
      <w:r>
        <w:rPr>
          <w:rFonts w:hint="default" w:ascii="Times New Roman" w:hAnsi="Times New Roman" w:cs="Times New Roman"/>
          <w:sz w:val="24"/>
          <w:szCs w:val="24"/>
          <w:lang w:val="ru-RU" w:eastAsia="zh-CN"/>
        </w:rPr>
        <w:t>21</w:t>
      </w:r>
      <w:r>
        <w:rPr>
          <w:rFonts w:ascii="Times New Roman" w:hAnsi="Times New Roman" w:cs="Times New Roman"/>
          <w:sz w:val="24"/>
          <w:szCs w:val="24"/>
          <w:lang w:eastAsia="zh-CN"/>
        </w:rPr>
        <w:t>.</w:t>
      </w:r>
    </w:p>
    <w:p w14:paraId="7571F428">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9.«Советы дяди Степы».  «Азбука дорожной безопасности».1-4 класс, Р.П.Бабина.</w:t>
      </w:r>
    </w:p>
    <w:p w14:paraId="0C6B2725">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10.Энциклопедия «Все обо всем».</w:t>
      </w:r>
    </w:p>
    <w:p w14:paraId="55BEA502">
      <w:pPr>
        <w:shd w:val="clear" w:color="auto" w:fill="FFFFFF"/>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lang w:eastAsia="zh-CN"/>
        </w:rPr>
        <w:t>11.  Филенко М. Н. Школьникам о правилах дорожного движения. М: Просвещение,2020 .</w:t>
      </w:r>
    </w:p>
    <w:p w14:paraId="12DD3FA3">
      <w:pPr>
        <w:rPr>
          <w:sz w:val="24"/>
          <w:szCs w:val="24"/>
        </w:rPr>
      </w:pPr>
    </w:p>
    <w:p w14:paraId="4D97142C">
      <w:pPr>
        <w:shd w:val="clear" w:color="auto" w:fill="FFFFFF"/>
        <w:spacing w:after="0" w:line="240" w:lineRule="auto"/>
        <w:rPr>
          <w:rFonts w:ascii="Times New Roman" w:hAnsi="Times New Roman" w:cs="Times New Roman"/>
          <w:color w:val="000000"/>
          <w:sz w:val="24"/>
          <w:szCs w:val="24"/>
        </w:rPr>
      </w:pPr>
    </w:p>
    <w:sectPr>
      <w:pgSz w:w="16838" w:h="11906" w:orient="landscape"/>
      <w:pgMar w:top="993" w:right="1134" w:bottom="851" w:left="1134" w:header="709" w:footer="709"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0165A"/>
    <w:multiLevelType w:val="singleLevel"/>
    <w:tmpl w:val="9BA0165A"/>
    <w:lvl w:ilvl="0" w:tentative="0">
      <w:start w:val="2"/>
      <w:numFmt w:val="decimal"/>
      <w:suff w:val="space"/>
      <w:lvlText w:val="%1."/>
      <w:lvlJc w:val="left"/>
      <w:pPr>
        <w:ind w:left="40"/>
      </w:pPr>
    </w:lvl>
  </w:abstractNum>
  <w:abstractNum w:abstractNumId="1">
    <w:nsid w:val="B5E306ED"/>
    <w:multiLevelType w:val="multilevel"/>
    <w:tmpl w:val="B5E306E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BF205925"/>
    <w:multiLevelType w:val="multilevel"/>
    <w:tmpl w:val="BF205925"/>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CF092B84"/>
    <w:multiLevelType w:val="multilevel"/>
    <w:tmpl w:val="CF092B84"/>
    <w:lvl w:ilvl="0" w:tentative="0">
      <w:start w:val="1"/>
      <w:numFmt w:val="decimal"/>
      <w:lvlText w:val="%1."/>
      <w:lvlJc w:val="left"/>
      <w:pPr>
        <w:tabs>
          <w:tab w:val="left" w:pos="0"/>
        </w:tabs>
        <w:ind w:left="720" w:hanging="360"/>
      </w:pPr>
    </w:lvl>
    <w:lvl w:ilvl="1" w:tentative="0">
      <w:start w:val="1"/>
      <w:numFmt w:val="bullet"/>
      <w:lvlText w:val="o"/>
      <w:lvlJc w:val="left"/>
      <w:pPr>
        <w:ind w:left="1440" w:hanging="360"/>
      </w:pPr>
      <w:rPr>
        <w:rFonts w:hint="default" w:ascii="Courier New" w:hAnsi="Courier New" w:eastAsia="Courier New" w:cs="Courier New"/>
      </w:rPr>
    </w:lvl>
    <w:lvl w:ilvl="2" w:tentative="0">
      <w:start w:val="1"/>
      <w:numFmt w:val="bullet"/>
      <w:lvlText w:val="§"/>
      <w:lvlJc w:val="left"/>
      <w:pPr>
        <w:ind w:left="2160" w:hanging="360"/>
      </w:pPr>
      <w:rPr>
        <w:rFonts w:hint="default" w:ascii="Wingdings" w:hAnsi="Wingdings" w:eastAsia="Wingdings" w:cs="Wingdings"/>
      </w:rPr>
    </w:lvl>
    <w:lvl w:ilvl="3" w:tentative="0">
      <w:start w:val="1"/>
      <w:numFmt w:val="bullet"/>
      <w:lvlText w:val="·"/>
      <w:lvlJc w:val="left"/>
      <w:pPr>
        <w:ind w:left="2880" w:hanging="360"/>
      </w:pPr>
      <w:rPr>
        <w:rFonts w:hint="default" w:ascii="Symbol" w:hAnsi="Symbol" w:eastAsia="Symbol" w:cs="Symbol"/>
      </w:rPr>
    </w:lvl>
    <w:lvl w:ilvl="4" w:tentative="0">
      <w:start w:val="1"/>
      <w:numFmt w:val="bullet"/>
      <w:lvlText w:val="o"/>
      <w:lvlJc w:val="left"/>
      <w:pPr>
        <w:ind w:left="3600" w:hanging="360"/>
      </w:pPr>
      <w:rPr>
        <w:rFonts w:hint="default" w:ascii="Courier New" w:hAnsi="Courier New" w:eastAsia="Courier New" w:cs="Courier New"/>
      </w:rPr>
    </w:lvl>
    <w:lvl w:ilvl="5" w:tentative="0">
      <w:start w:val="1"/>
      <w:numFmt w:val="bullet"/>
      <w:lvlText w:val="§"/>
      <w:lvlJc w:val="left"/>
      <w:pPr>
        <w:ind w:left="4320" w:hanging="360"/>
      </w:pPr>
      <w:rPr>
        <w:rFonts w:hint="default" w:ascii="Wingdings" w:hAnsi="Wingdings" w:eastAsia="Wingdings" w:cs="Wingdings"/>
      </w:rPr>
    </w:lvl>
    <w:lvl w:ilvl="6" w:tentative="0">
      <w:start w:val="1"/>
      <w:numFmt w:val="bullet"/>
      <w:lvlText w:val="·"/>
      <w:lvlJc w:val="left"/>
      <w:pPr>
        <w:ind w:left="5040" w:hanging="360"/>
      </w:pPr>
      <w:rPr>
        <w:rFonts w:hint="default" w:ascii="Symbol" w:hAnsi="Symbol" w:eastAsia="Symbol" w:cs="Symbol"/>
      </w:rPr>
    </w:lvl>
    <w:lvl w:ilvl="7" w:tentative="0">
      <w:start w:val="1"/>
      <w:numFmt w:val="bullet"/>
      <w:lvlText w:val="o"/>
      <w:lvlJc w:val="left"/>
      <w:pPr>
        <w:ind w:left="5760" w:hanging="360"/>
      </w:pPr>
      <w:rPr>
        <w:rFonts w:hint="default" w:ascii="Courier New" w:hAnsi="Courier New" w:eastAsia="Courier New" w:cs="Courier New"/>
      </w:rPr>
    </w:lvl>
    <w:lvl w:ilvl="8" w:tentative="0">
      <w:start w:val="1"/>
      <w:numFmt w:val="bullet"/>
      <w:lvlText w:val="§"/>
      <w:lvlJc w:val="left"/>
      <w:pPr>
        <w:ind w:left="6480" w:hanging="360"/>
      </w:pPr>
      <w:rPr>
        <w:rFonts w:hint="default" w:ascii="Wingdings" w:hAnsi="Wingdings" w:eastAsia="Wingdings" w:cs="Wingdings"/>
      </w:rPr>
    </w:lvl>
  </w:abstractNum>
  <w:abstractNum w:abstractNumId="4">
    <w:nsid w:val="03D62ECE"/>
    <w:multiLevelType w:val="multilevel"/>
    <w:tmpl w:val="03D62ECE"/>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5">
    <w:nsid w:val="25B654F3"/>
    <w:multiLevelType w:val="multilevel"/>
    <w:tmpl w:val="25B654F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6">
    <w:nsid w:val="59ADCABA"/>
    <w:multiLevelType w:val="multilevel"/>
    <w:tmpl w:val="59ADCAB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7">
    <w:nsid w:val="63E63861"/>
    <w:multiLevelType w:val="multilevel"/>
    <w:tmpl w:val="63E63861"/>
    <w:lvl w:ilvl="0" w:tentative="0">
      <w:start w:val="1"/>
      <w:numFmt w:val="decimal"/>
      <w:lvlText w:val="%1."/>
      <w:lvlJc w:val="left"/>
      <w:pPr>
        <w:ind w:left="720" w:hanging="360"/>
      </w:pPr>
      <w:rPr>
        <w:rFonts w:hint="default"/>
      </w:rPr>
    </w:lvl>
    <w:lvl w:ilvl="1" w:tentative="0">
      <w:start w:val="1"/>
      <w:numFmt w:val="decimal"/>
      <w:isLgl/>
      <w:lvlText w:val="%1.%2"/>
      <w:lvlJc w:val="left"/>
      <w:pPr>
        <w:ind w:left="1800" w:hanging="360"/>
      </w:pPr>
      <w:rPr>
        <w:rFonts w:hint="default"/>
      </w:rPr>
    </w:lvl>
    <w:lvl w:ilvl="2" w:tentative="0">
      <w:start w:val="1"/>
      <w:numFmt w:val="decimal"/>
      <w:isLgl/>
      <w:lvlText w:val="%1.%2.%3"/>
      <w:lvlJc w:val="left"/>
      <w:pPr>
        <w:ind w:left="3240" w:hanging="720"/>
      </w:pPr>
      <w:rPr>
        <w:rFonts w:hint="default"/>
      </w:rPr>
    </w:lvl>
    <w:lvl w:ilvl="3" w:tentative="0">
      <w:start w:val="1"/>
      <w:numFmt w:val="decimal"/>
      <w:isLgl/>
      <w:lvlText w:val="%1.%2.%3.%4"/>
      <w:lvlJc w:val="left"/>
      <w:pPr>
        <w:ind w:left="4320" w:hanging="720"/>
      </w:pPr>
      <w:rPr>
        <w:rFonts w:hint="default"/>
      </w:rPr>
    </w:lvl>
    <w:lvl w:ilvl="4" w:tentative="0">
      <w:start w:val="1"/>
      <w:numFmt w:val="decimal"/>
      <w:isLgl/>
      <w:lvlText w:val="%1.%2.%3.%4.%5"/>
      <w:lvlJc w:val="left"/>
      <w:pPr>
        <w:ind w:left="5760" w:hanging="1080"/>
      </w:pPr>
      <w:rPr>
        <w:rFonts w:hint="default"/>
      </w:rPr>
    </w:lvl>
    <w:lvl w:ilvl="5" w:tentative="0">
      <w:start w:val="1"/>
      <w:numFmt w:val="decimal"/>
      <w:isLgl/>
      <w:lvlText w:val="%1.%2.%3.%4.%5.%6"/>
      <w:lvlJc w:val="left"/>
      <w:pPr>
        <w:ind w:left="6840" w:hanging="1080"/>
      </w:pPr>
      <w:rPr>
        <w:rFonts w:hint="default"/>
      </w:rPr>
    </w:lvl>
    <w:lvl w:ilvl="6" w:tentative="0">
      <w:start w:val="1"/>
      <w:numFmt w:val="decimal"/>
      <w:isLgl/>
      <w:lvlText w:val="%1.%2.%3.%4.%5.%6.%7"/>
      <w:lvlJc w:val="left"/>
      <w:pPr>
        <w:ind w:left="8280" w:hanging="1440"/>
      </w:pPr>
      <w:rPr>
        <w:rFonts w:hint="default"/>
      </w:rPr>
    </w:lvl>
    <w:lvl w:ilvl="7" w:tentative="0">
      <w:start w:val="1"/>
      <w:numFmt w:val="decimal"/>
      <w:isLgl/>
      <w:lvlText w:val="%1.%2.%3.%4.%5.%6.%7.%8"/>
      <w:lvlJc w:val="left"/>
      <w:pPr>
        <w:ind w:left="9360" w:hanging="1440"/>
      </w:pPr>
      <w:rPr>
        <w:rFonts w:hint="default"/>
      </w:rPr>
    </w:lvl>
    <w:lvl w:ilvl="8" w:tentative="0">
      <w:start w:val="1"/>
      <w:numFmt w:val="decimal"/>
      <w:isLgl/>
      <w:lvlText w:val="%1.%2.%3.%4.%5.%6.%7.%8.%9"/>
      <w:lvlJc w:val="left"/>
      <w:pPr>
        <w:ind w:left="10800" w:hanging="1800"/>
      </w:pPr>
      <w:rPr>
        <w:rFonts w:hint="default"/>
      </w:rPr>
    </w:lvl>
  </w:abstractNum>
  <w:abstractNum w:abstractNumId="8">
    <w:nsid w:val="72183CF9"/>
    <w:multiLevelType w:val="multilevel"/>
    <w:tmpl w:val="72183CF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7"/>
  </w:num>
  <w:num w:numId="2">
    <w:abstractNumId w:val="3"/>
    <w:lvlOverride w:ilvl="0">
      <w:startOverride w:val="1"/>
    </w:lvlOverride>
  </w:num>
  <w:num w:numId="3">
    <w:abstractNumId w:val="6"/>
  </w:num>
  <w:num w:numId="4">
    <w:abstractNumId w:val="2"/>
  </w:num>
  <w:num w:numId="5">
    <w:abstractNumId w:val="1"/>
  </w:num>
  <w:num w:numId="6">
    <w:abstractNumId w:val="4"/>
  </w:num>
  <w:num w:numId="7">
    <w:abstractNumId w:val="5"/>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doNotTrackMoves/>
  <w:documentProtection w:enforcement="0"/>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2DF"/>
    <w:rsid w:val="0002456A"/>
    <w:rsid w:val="000271ED"/>
    <w:rsid w:val="000479DB"/>
    <w:rsid w:val="000535E8"/>
    <w:rsid w:val="00053DF8"/>
    <w:rsid w:val="000542CB"/>
    <w:rsid w:val="0005555F"/>
    <w:rsid w:val="00055BC2"/>
    <w:rsid w:val="00057B2E"/>
    <w:rsid w:val="00063547"/>
    <w:rsid w:val="0007520C"/>
    <w:rsid w:val="00084F26"/>
    <w:rsid w:val="000A4D0A"/>
    <w:rsid w:val="000A5EEA"/>
    <w:rsid w:val="000A6B48"/>
    <w:rsid w:val="000E264E"/>
    <w:rsid w:val="000E5EB3"/>
    <w:rsid w:val="001032E4"/>
    <w:rsid w:val="00110E0B"/>
    <w:rsid w:val="001243E4"/>
    <w:rsid w:val="00143CD5"/>
    <w:rsid w:val="001520D2"/>
    <w:rsid w:val="00156403"/>
    <w:rsid w:val="001646BE"/>
    <w:rsid w:val="0017045C"/>
    <w:rsid w:val="00170F9A"/>
    <w:rsid w:val="00171FF2"/>
    <w:rsid w:val="001816FE"/>
    <w:rsid w:val="00191827"/>
    <w:rsid w:val="00191BF0"/>
    <w:rsid w:val="001A6504"/>
    <w:rsid w:val="001A7A05"/>
    <w:rsid w:val="001C487D"/>
    <w:rsid w:val="001C4C5F"/>
    <w:rsid w:val="001D126D"/>
    <w:rsid w:val="001D2464"/>
    <w:rsid w:val="001D2BF2"/>
    <w:rsid w:val="001E141F"/>
    <w:rsid w:val="001F0106"/>
    <w:rsid w:val="001F0925"/>
    <w:rsid w:val="001F6ABA"/>
    <w:rsid w:val="001F6FBD"/>
    <w:rsid w:val="00200AC2"/>
    <w:rsid w:val="00211DB6"/>
    <w:rsid w:val="002435B4"/>
    <w:rsid w:val="00245F97"/>
    <w:rsid w:val="0024610A"/>
    <w:rsid w:val="00257E5C"/>
    <w:rsid w:val="002634B7"/>
    <w:rsid w:val="002739DE"/>
    <w:rsid w:val="002760D1"/>
    <w:rsid w:val="00292CAC"/>
    <w:rsid w:val="002B4CD9"/>
    <w:rsid w:val="002B5A1F"/>
    <w:rsid w:val="002E3B89"/>
    <w:rsid w:val="002E4CDD"/>
    <w:rsid w:val="002E7619"/>
    <w:rsid w:val="002F31C4"/>
    <w:rsid w:val="0030508C"/>
    <w:rsid w:val="00305BA3"/>
    <w:rsid w:val="00316E09"/>
    <w:rsid w:val="00332793"/>
    <w:rsid w:val="0033329B"/>
    <w:rsid w:val="00333300"/>
    <w:rsid w:val="0035052A"/>
    <w:rsid w:val="00365A42"/>
    <w:rsid w:val="00373F64"/>
    <w:rsid w:val="003748F4"/>
    <w:rsid w:val="00392C09"/>
    <w:rsid w:val="00392F76"/>
    <w:rsid w:val="00393975"/>
    <w:rsid w:val="003C32AB"/>
    <w:rsid w:val="003D1805"/>
    <w:rsid w:val="003D3709"/>
    <w:rsid w:val="003D5233"/>
    <w:rsid w:val="003D78F6"/>
    <w:rsid w:val="003F48CE"/>
    <w:rsid w:val="003F493D"/>
    <w:rsid w:val="003F705A"/>
    <w:rsid w:val="0040547A"/>
    <w:rsid w:val="00405CF6"/>
    <w:rsid w:val="0041179A"/>
    <w:rsid w:val="00416BB9"/>
    <w:rsid w:val="00427490"/>
    <w:rsid w:val="004328D6"/>
    <w:rsid w:val="004338AE"/>
    <w:rsid w:val="00437DDF"/>
    <w:rsid w:val="004510B0"/>
    <w:rsid w:val="0045655F"/>
    <w:rsid w:val="00465F3F"/>
    <w:rsid w:val="0046656F"/>
    <w:rsid w:val="0046720E"/>
    <w:rsid w:val="00473CF2"/>
    <w:rsid w:val="00474B6D"/>
    <w:rsid w:val="00474B9B"/>
    <w:rsid w:val="00476C4A"/>
    <w:rsid w:val="00481781"/>
    <w:rsid w:val="00484899"/>
    <w:rsid w:val="00496360"/>
    <w:rsid w:val="004B7251"/>
    <w:rsid w:val="004F605C"/>
    <w:rsid w:val="00500154"/>
    <w:rsid w:val="00517836"/>
    <w:rsid w:val="00524365"/>
    <w:rsid w:val="00540CFD"/>
    <w:rsid w:val="005427CC"/>
    <w:rsid w:val="00547013"/>
    <w:rsid w:val="00547B0E"/>
    <w:rsid w:val="00552CC2"/>
    <w:rsid w:val="00553E04"/>
    <w:rsid w:val="00560081"/>
    <w:rsid w:val="00564742"/>
    <w:rsid w:val="00571C35"/>
    <w:rsid w:val="00590C99"/>
    <w:rsid w:val="005A2F39"/>
    <w:rsid w:val="005A5E21"/>
    <w:rsid w:val="005E2EEF"/>
    <w:rsid w:val="005E563C"/>
    <w:rsid w:val="005F3F3C"/>
    <w:rsid w:val="005F47FF"/>
    <w:rsid w:val="00601A50"/>
    <w:rsid w:val="006056A5"/>
    <w:rsid w:val="00614A34"/>
    <w:rsid w:val="00617421"/>
    <w:rsid w:val="00621A13"/>
    <w:rsid w:val="00632420"/>
    <w:rsid w:val="00633BA2"/>
    <w:rsid w:val="00652034"/>
    <w:rsid w:val="00654C3F"/>
    <w:rsid w:val="00655BA4"/>
    <w:rsid w:val="006601AB"/>
    <w:rsid w:val="0066095F"/>
    <w:rsid w:val="00676C18"/>
    <w:rsid w:val="00690E5F"/>
    <w:rsid w:val="006931AB"/>
    <w:rsid w:val="006A6DC3"/>
    <w:rsid w:val="006B1DD5"/>
    <w:rsid w:val="006F177F"/>
    <w:rsid w:val="006F28E1"/>
    <w:rsid w:val="006F3615"/>
    <w:rsid w:val="00702C8E"/>
    <w:rsid w:val="007113F8"/>
    <w:rsid w:val="00721D07"/>
    <w:rsid w:val="00727049"/>
    <w:rsid w:val="00732B82"/>
    <w:rsid w:val="007363C0"/>
    <w:rsid w:val="00746DB3"/>
    <w:rsid w:val="00756C52"/>
    <w:rsid w:val="00761AC0"/>
    <w:rsid w:val="00762B71"/>
    <w:rsid w:val="00767BED"/>
    <w:rsid w:val="00776797"/>
    <w:rsid w:val="00787335"/>
    <w:rsid w:val="00790E13"/>
    <w:rsid w:val="00794315"/>
    <w:rsid w:val="00795D5C"/>
    <w:rsid w:val="007C07DD"/>
    <w:rsid w:val="007C3775"/>
    <w:rsid w:val="007D2F0F"/>
    <w:rsid w:val="008024C6"/>
    <w:rsid w:val="008228A8"/>
    <w:rsid w:val="008249BF"/>
    <w:rsid w:val="0083262C"/>
    <w:rsid w:val="0085113E"/>
    <w:rsid w:val="00855674"/>
    <w:rsid w:val="00870B68"/>
    <w:rsid w:val="0089247F"/>
    <w:rsid w:val="008A546F"/>
    <w:rsid w:val="008A7A7B"/>
    <w:rsid w:val="008C0E36"/>
    <w:rsid w:val="008C2464"/>
    <w:rsid w:val="008E0C14"/>
    <w:rsid w:val="008E3CEF"/>
    <w:rsid w:val="008E4ED2"/>
    <w:rsid w:val="008E6D63"/>
    <w:rsid w:val="008F1F42"/>
    <w:rsid w:val="008F3006"/>
    <w:rsid w:val="00910068"/>
    <w:rsid w:val="00916AF1"/>
    <w:rsid w:val="00933463"/>
    <w:rsid w:val="00943B71"/>
    <w:rsid w:val="00951178"/>
    <w:rsid w:val="009520CC"/>
    <w:rsid w:val="009544EA"/>
    <w:rsid w:val="0096157A"/>
    <w:rsid w:val="009B3EE9"/>
    <w:rsid w:val="009C29CB"/>
    <w:rsid w:val="009C6BC1"/>
    <w:rsid w:val="009E148E"/>
    <w:rsid w:val="009E179D"/>
    <w:rsid w:val="009F186C"/>
    <w:rsid w:val="009F33AF"/>
    <w:rsid w:val="009F5B2B"/>
    <w:rsid w:val="009F6DA6"/>
    <w:rsid w:val="00A1126A"/>
    <w:rsid w:val="00A132D6"/>
    <w:rsid w:val="00A50F22"/>
    <w:rsid w:val="00A73768"/>
    <w:rsid w:val="00A774F3"/>
    <w:rsid w:val="00A8460B"/>
    <w:rsid w:val="00A85D8C"/>
    <w:rsid w:val="00A96113"/>
    <w:rsid w:val="00AB347C"/>
    <w:rsid w:val="00AB4175"/>
    <w:rsid w:val="00AB78BF"/>
    <w:rsid w:val="00AD5C19"/>
    <w:rsid w:val="00AF3F3D"/>
    <w:rsid w:val="00B00B8D"/>
    <w:rsid w:val="00B07A2B"/>
    <w:rsid w:val="00B07BD9"/>
    <w:rsid w:val="00B116E5"/>
    <w:rsid w:val="00B12240"/>
    <w:rsid w:val="00B2024B"/>
    <w:rsid w:val="00B21872"/>
    <w:rsid w:val="00B2438D"/>
    <w:rsid w:val="00B33AD4"/>
    <w:rsid w:val="00B42C13"/>
    <w:rsid w:val="00B5790D"/>
    <w:rsid w:val="00B62AF3"/>
    <w:rsid w:val="00B63A75"/>
    <w:rsid w:val="00B7141D"/>
    <w:rsid w:val="00B71CA2"/>
    <w:rsid w:val="00B92EDC"/>
    <w:rsid w:val="00B935B6"/>
    <w:rsid w:val="00BC458B"/>
    <w:rsid w:val="00BD4EF9"/>
    <w:rsid w:val="00BF0006"/>
    <w:rsid w:val="00BF2BB5"/>
    <w:rsid w:val="00BF7FC7"/>
    <w:rsid w:val="00C07B38"/>
    <w:rsid w:val="00C12202"/>
    <w:rsid w:val="00C30663"/>
    <w:rsid w:val="00C35EAA"/>
    <w:rsid w:val="00C61839"/>
    <w:rsid w:val="00C65D75"/>
    <w:rsid w:val="00C67457"/>
    <w:rsid w:val="00C81EC7"/>
    <w:rsid w:val="00C84FB2"/>
    <w:rsid w:val="00C9409F"/>
    <w:rsid w:val="00C96267"/>
    <w:rsid w:val="00C96CA4"/>
    <w:rsid w:val="00CA1939"/>
    <w:rsid w:val="00CA6E4C"/>
    <w:rsid w:val="00CB0D6F"/>
    <w:rsid w:val="00CC4455"/>
    <w:rsid w:val="00CF609E"/>
    <w:rsid w:val="00D164C7"/>
    <w:rsid w:val="00D36EF5"/>
    <w:rsid w:val="00D54773"/>
    <w:rsid w:val="00D56C56"/>
    <w:rsid w:val="00D703E5"/>
    <w:rsid w:val="00D718F6"/>
    <w:rsid w:val="00D767A2"/>
    <w:rsid w:val="00D82539"/>
    <w:rsid w:val="00D8399A"/>
    <w:rsid w:val="00D91A96"/>
    <w:rsid w:val="00DA1340"/>
    <w:rsid w:val="00DA5882"/>
    <w:rsid w:val="00DA612E"/>
    <w:rsid w:val="00DB0C8A"/>
    <w:rsid w:val="00DB1E83"/>
    <w:rsid w:val="00DB26FA"/>
    <w:rsid w:val="00DC0B95"/>
    <w:rsid w:val="00DD2213"/>
    <w:rsid w:val="00DE2628"/>
    <w:rsid w:val="00DE4B72"/>
    <w:rsid w:val="00DE751E"/>
    <w:rsid w:val="00E11CE8"/>
    <w:rsid w:val="00E13216"/>
    <w:rsid w:val="00E15E03"/>
    <w:rsid w:val="00E215FE"/>
    <w:rsid w:val="00E47A31"/>
    <w:rsid w:val="00E57C6B"/>
    <w:rsid w:val="00E75A46"/>
    <w:rsid w:val="00E763D3"/>
    <w:rsid w:val="00E834AB"/>
    <w:rsid w:val="00E8729C"/>
    <w:rsid w:val="00E946C5"/>
    <w:rsid w:val="00E952DF"/>
    <w:rsid w:val="00EA2649"/>
    <w:rsid w:val="00EA3FD8"/>
    <w:rsid w:val="00EC4D44"/>
    <w:rsid w:val="00EE0BA1"/>
    <w:rsid w:val="00EF21BC"/>
    <w:rsid w:val="00EF7458"/>
    <w:rsid w:val="00F063F1"/>
    <w:rsid w:val="00F128E0"/>
    <w:rsid w:val="00F15CC3"/>
    <w:rsid w:val="00F2073D"/>
    <w:rsid w:val="00F367EF"/>
    <w:rsid w:val="00F37381"/>
    <w:rsid w:val="00F55296"/>
    <w:rsid w:val="00F57DC3"/>
    <w:rsid w:val="00F61622"/>
    <w:rsid w:val="00F62B84"/>
    <w:rsid w:val="00F817DA"/>
    <w:rsid w:val="00F845FD"/>
    <w:rsid w:val="00F85586"/>
    <w:rsid w:val="00FA679C"/>
    <w:rsid w:val="00FC0809"/>
    <w:rsid w:val="00FD1079"/>
    <w:rsid w:val="00FD20CE"/>
    <w:rsid w:val="00FD4980"/>
    <w:rsid w:val="00FE7A5D"/>
    <w:rsid w:val="01217403"/>
    <w:rsid w:val="03BA492B"/>
    <w:rsid w:val="04903689"/>
    <w:rsid w:val="0C9A023C"/>
    <w:rsid w:val="0CDF27B4"/>
    <w:rsid w:val="0E180FE0"/>
    <w:rsid w:val="1ADF7C05"/>
    <w:rsid w:val="1AE55D76"/>
    <w:rsid w:val="1CA81D95"/>
    <w:rsid w:val="1CF4109E"/>
    <w:rsid w:val="1CFE3CEA"/>
    <w:rsid w:val="1E4E1FC7"/>
    <w:rsid w:val="27AB4995"/>
    <w:rsid w:val="2F6815B0"/>
    <w:rsid w:val="317573CA"/>
    <w:rsid w:val="326D7632"/>
    <w:rsid w:val="35C673C5"/>
    <w:rsid w:val="36CF347B"/>
    <w:rsid w:val="3B7B3AA4"/>
    <w:rsid w:val="3C2B6440"/>
    <w:rsid w:val="3F3F5691"/>
    <w:rsid w:val="427C2276"/>
    <w:rsid w:val="43D6135A"/>
    <w:rsid w:val="4959127E"/>
    <w:rsid w:val="4C2D37C3"/>
    <w:rsid w:val="4E0775E8"/>
    <w:rsid w:val="4EF74C52"/>
    <w:rsid w:val="517F726F"/>
    <w:rsid w:val="574D65C9"/>
    <w:rsid w:val="5CF24C0B"/>
    <w:rsid w:val="60A24823"/>
    <w:rsid w:val="60AB6F2B"/>
    <w:rsid w:val="65D33760"/>
    <w:rsid w:val="6B1F06CE"/>
    <w:rsid w:val="7041336A"/>
    <w:rsid w:val="70DC0075"/>
    <w:rsid w:val="73C2417B"/>
    <w:rsid w:val="753B1681"/>
    <w:rsid w:val="76CE13C5"/>
    <w:rsid w:val="7AAC18BC"/>
    <w:rsid w:val="7DF64E2A"/>
    <w:rsid w:val="7E574376"/>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0" w:name="Table Grid" w:locked="1"/>
    <w:lsdException w:uiPriority="99" w:name="Table Theme"/>
    <w:lsdException w:qFormat="1" w:unhideWhenUsed="0" w:uiPriority="99" w:semiHidden="0" w:name="No Spacing"/>
    <w:lsdException w:qFormat="1" w:unhideWhenUsed="0" w:uiPriority="99" w:semiHidden="0" w:name="List Paragraph"/>
    <w:lsdException w:qFormat="1" w:unhideWhenUsed="0" w:uiPriority="99" w:semiHidden="0" w:name="Quote"/>
    <w:lsdException w:qFormat="1" w:unhideWhenUsed="0" w:uiPriority="99" w:semiHidden="0" w:name="Intense Quote"/>
  </w:latentStyles>
  <w:style w:type="paragraph" w:default="1" w:styleId="1">
    <w:name w:val="Normal"/>
    <w:qFormat/>
    <w:uiPriority w:val="0"/>
    <w:pPr>
      <w:spacing w:after="200" w:line="276" w:lineRule="auto"/>
    </w:pPr>
    <w:rPr>
      <w:rFonts w:ascii="Calibri" w:hAnsi="Calibri" w:eastAsia="Times New Roman" w:cs="Calibri"/>
      <w:sz w:val="22"/>
      <w:szCs w:val="22"/>
      <w:lang w:val="ru-RU" w:eastAsia="ru-RU" w:bidi="ar-SA"/>
    </w:rPr>
  </w:style>
  <w:style w:type="paragraph" w:styleId="2">
    <w:name w:val="heading 1"/>
    <w:basedOn w:val="1"/>
    <w:next w:val="1"/>
    <w:link w:val="22"/>
    <w:qFormat/>
    <w:uiPriority w:val="99"/>
    <w:pPr>
      <w:keepNext/>
      <w:keepLines/>
      <w:spacing w:before="480" w:after="0"/>
      <w:outlineLvl w:val="0"/>
    </w:pPr>
    <w:rPr>
      <w:rFonts w:ascii="Cambria" w:hAnsi="Cambria" w:eastAsia="Calibri" w:cs="Times New Roman"/>
      <w:b/>
      <w:bCs/>
      <w:color w:val="365F91"/>
      <w:sz w:val="28"/>
      <w:szCs w:val="28"/>
    </w:rPr>
  </w:style>
  <w:style w:type="paragraph" w:styleId="3">
    <w:name w:val="heading 2"/>
    <w:basedOn w:val="1"/>
    <w:next w:val="1"/>
    <w:link w:val="23"/>
    <w:qFormat/>
    <w:uiPriority w:val="99"/>
    <w:pPr>
      <w:keepNext/>
      <w:keepLines/>
      <w:spacing w:before="200" w:after="0"/>
      <w:outlineLvl w:val="1"/>
    </w:pPr>
    <w:rPr>
      <w:rFonts w:ascii="Cambria" w:hAnsi="Cambria" w:eastAsia="Calibri" w:cs="Times New Roman"/>
      <w:b/>
      <w:bCs/>
      <w:color w:val="4F81BD"/>
      <w:sz w:val="26"/>
      <w:szCs w:val="26"/>
    </w:rPr>
  </w:style>
  <w:style w:type="paragraph" w:styleId="4">
    <w:name w:val="heading 3"/>
    <w:basedOn w:val="1"/>
    <w:next w:val="1"/>
    <w:link w:val="24"/>
    <w:qFormat/>
    <w:uiPriority w:val="99"/>
    <w:pPr>
      <w:keepNext/>
      <w:keepLines/>
      <w:spacing w:before="200" w:after="0"/>
      <w:outlineLvl w:val="2"/>
    </w:pPr>
    <w:rPr>
      <w:rFonts w:ascii="Cambria" w:hAnsi="Cambria" w:eastAsia="Calibri" w:cs="Times New Roman"/>
      <w:b/>
      <w:bCs/>
      <w:color w:val="4F81BD"/>
      <w:sz w:val="20"/>
      <w:szCs w:val="20"/>
    </w:rPr>
  </w:style>
  <w:style w:type="paragraph" w:styleId="5">
    <w:name w:val="heading 4"/>
    <w:basedOn w:val="1"/>
    <w:next w:val="1"/>
    <w:link w:val="25"/>
    <w:qFormat/>
    <w:uiPriority w:val="99"/>
    <w:pPr>
      <w:keepNext/>
      <w:keepLines/>
      <w:spacing w:before="200" w:after="0"/>
      <w:outlineLvl w:val="3"/>
    </w:pPr>
    <w:rPr>
      <w:rFonts w:ascii="Cambria" w:hAnsi="Cambria" w:eastAsia="Calibri" w:cs="Times New Roman"/>
      <w:b/>
      <w:bCs/>
      <w:i/>
      <w:iCs/>
      <w:color w:val="4F81BD"/>
      <w:sz w:val="20"/>
      <w:szCs w:val="20"/>
    </w:rPr>
  </w:style>
  <w:style w:type="paragraph" w:styleId="6">
    <w:name w:val="heading 5"/>
    <w:basedOn w:val="1"/>
    <w:next w:val="1"/>
    <w:link w:val="26"/>
    <w:qFormat/>
    <w:uiPriority w:val="99"/>
    <w:pPr>
      <w:keepNext/>
      <w:keepLines/>
      <w:spacing w:before="200" w:after="0"/>
      <w:outlineLvl w:val="4"/>
    </w:pPr>
    <w:rPr>
      <w:rFonts w:ascii="Cambria" w:hAnsi="Cambria" w:eastAsia="Calibri" w:cs="Times New Roman"/>
      <w:color w:val="243F60"/>
      <w:sz w:val="20"/>
      <w:szCs w:val="20"/>
    </w:rPr>
  </w:style>
  <w:style w:type="paragraph" w:styleId="7">
    <w:name w:val="heading 6"/>
    <w:basedOn w:val="1"/>
    <w:next w:val="1"/>
    <w:link w:val="27"/>
    <w:qFormat/>
    <w:uiPriority w:val="99"/>
    <w:pPr>
      <w:keepNext/>
      <w:keepLines/>
      <w:spacing w:before="200" w:after="0"/>
      <w:outlineLvl w:val="5"/>
    </w:pPr>
    <w:rPr>
      <w:rFonts w:ascii="Cambria" w:hAnsi="Cambria" w:eastAsia="Calibri" w:cs="Times New Roman"/>
      <w:i/>
      <w:iCs/>
      <w:color w:val="243F60"/>
      <w:sz w:val="20"/>
      <w:szCs w:val="20"/>
    </w:rPr>
  </w:style>
  <w:style w:type="paragraph" w:styleId="8">
    <w:name w:val="heading 7"/>
    <w:basedOn w:val="1"/>
    <w:next w:val="1"/>
    <w:link w:val="28"/>
    <w:qFormat/>
    <w:uiPriority w:val="99"/>
    <w:pPr>
      <w:keepNext/>
      <w:keepLines/>
      <w:spacing w:before="200" w:after="0"/>
      <w:outlineLvl w:val="6"/>
    </w:pPr>
    <w:rPr>
      <w:rFonts w:ascii="Cambria" w:hAnsi="Cambria" w:eastAsia="Calibri" w:cs="Times New Roman"/>
      <w:i/>
      <w:iCs/>
      <w:color w:val="404040"/>
      <w:sz w:val="20"/>
      <w:szCs w:val="20"/>
    </w:rPr>
  </w:style>
  <w:style w:type="paragraph" w:styleId="9">
    <w:name w:val="heading 8"/>
    <w:basedOn w:val="1"/>
    <w:next w:val="1"/>
    <w:link w:val="29"/>
    <w:qFormat/>
    <w:uiPriority w:val="99"/>
    <w:pPr>
      <w:keepNext/>
      <w:keepLines/>
      <w:spacing w:before="200" w:after="0"/>
      <w:outlineLvl w:val="7"/>
    </w:pPr>
    <w:rPr>
      <w:rFonts w:ascii="Cambria" w:hAnsi="Cambria" w:eastAsia="Calibri" w:cs="Times New Roman"/>
      <w:color w:val="404040"/>
      <w:sz w:val="20"/>
      <w:szCs w:val="20"/>
    </w:rPr>
  </w:style>
  <w:style w:type="paragraph" w:styleId="10">
    <w:name w:val="heading 9"/>
    <w:basedOn w:val="1"/>
    <w:next w:val="1"/>
    <w:link w:val="30"/>
    <w:qFormat/>
    <w:uiPriority w:val="99"/>
    <w:pPr>
      <w:keepNext/>
      <w:keepLines/>
      <w:spacing w:before="200" w:after="0"/>
      <w:outlineLvl w:val="8"/>
    </w:pPr>
    <w:rPr>
      <w:rFonts w:ascii="Cambria" w:hAnsi="Cambria" w:eastAsia="Calibri" w:cs="Times New Roman"/>
      <w:i/>
      <w:iCs/>
      <w:color w:val="404040"/>
      <w:sz w:val="20"/>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mphasis"/>
    <w:qFormat/>
    <w:uiPriority w:val="99"/>
    <w:rPr>
      <w:i/>
      <w:iCs/>
    </w:rPr>
  </w:style>
  <w:style w:type="character" w:styleId="14">
    <w:name w:val="Hyperlink"/>
    <w:qFormat/>
    <w:uiPriority w:val="99"/>
    <w:rPr>
      <w:color w:val="0000FF"/>
      <w:u w:val="single"/>
    </w:rPr>
  </w:style>
  <w:style w:type="character" w:styleId="15">
    <w:name w:val="Strong"/>
    <w:qFormat/>
    <w:uiPriority w:val="99"/>
    <w:rPr>
      <w:b/>
      <w:bCs/>
    </w:rPr>
  </w:style>
  <w:style w:type="paragraph" w:styleId="16">
    <w:name w:val="Balloon Text"/>
    <w:basedOn w:val="1"/>
    <w:link w:val="33"/>
    <w:semiHidden/>
    <w:qFormat/>
    <w:uiPriority w:val="99"/>
    <w:pPr>
      <w:spacing w:after="0" w:line="240" w:lineRule="auto"/>
    </w:pPr>
    <w:rPr>
      <w:rFonts w:ascii="Tahoma" w:hAnsi="Tahoma" w:eastAsia="Calibri" w:cs="Times New Roman"/>
      <w:sz w:val="16"/>
      <w:szCs w:val="16"/>
    </w:rPr>
  </w:style>
  <w:style w:type="paragraph" w:styleId="17">
    <w:name w:val="Plain Text"/>
    <w:basedOn w:val="1"/>
    <w:link w:val="51"/>
    <w:semiHidden/>
    <w:qFormat/>
    <w:uiPriority w:val="99"/>
    <w:pPr>
      <w:spacing w:after="0" w:line="240" w:lineRule="auto"/>
    </w:pPr>
    <w:rPr>
      <w:rFonts w:ascii="Courier New" w:hAnsi="Courier New" w:eastAsia="Calibri" w:cs="Times New Roman"/>
      <w:sz w:val="21"/>
      <w:szCs w:val="21"/>
    </w:rPr>
  </w:style>
  <w:style w:type="paragraph" w:styleId="18">
    <w:name w:val="header"/>
    <w:basedOn w:val="1"/>
    <w:link w:val="52"/>
    <w:qFormat/>
    <w:uiPriority w:val="99"/>
    <w:pPr>
      <w:spacing w:after="0" w:line="240" w:lineRule="auto"/>
    </w:pPr>
  </w:style>
  <w:style w:type="paragraph" w:styleId="19">
    <w:name w:val="Title"/>
    <w:basedOn w:val="1"/>
    <w:next w:val="1"/>
    <w:link w:val="34"/>
    <w:qFormat/>
    <w:uiPriority w:val="99"/>
    <w:pPr>
      <w:pBdr>
        <w:bottom w:val="single" w:color="4F81BD" w:sz="8" w:space="0"/>
      </w:pBdr>
      <w:spacing w:after="300" w:line="240" w:lineRule="auto"/>
    </w:pPr>
    <w:rPr>
      <w:rFonts w:ascii="Cambria" w:hAnsi="Cambria" w:eastAsia="Calibri" w:cs="Times New Roman"/>
      <w:color w:val="17365D"/>
      <w:spacing w:val="5"/>
      <w:sz w:val="52"/>
      <w:szCs w:val="52"/>
    </w:rPr>
  </w:style>
  <w:style w:type="paragraph" w:styleId="20">
    <w:name w:val="footer"/>
    <w:basedOn w:val="1"/>
    <w:link w:val="53"/>
    <w:qFormat/>
    <w:uiPriority w:val="99"/>
    <w:pPr>
      <w:spacing w:after="0" w:line="240" w:lineRule="auto"/>
    </w:pPr>
  </w:style>
  <w:style w:type="paragraph" w:styleId="21">
    <w:name w:val="Subtitle"/>
    <w:basedOn w:val="1"/>
    <w:next w:val="1"/>
    <w:link w:val="35"/>
    <w:qFormat/>
    <w:uiPriority w:val="99"/>
    <w:rPr>
      <w:rFonts w:ascii="Cambria" w:hAnsi="Cambria" w:eastAsia="Calibri" w:cs="Times New Roman"/>
      <w:i/>
      <w:iCs/>
      <w:color w:val="4F81BD"/>
      <w:spacing w:val="15"/>
      <w:sz w:val="24"/>
      <w:szCs w:val="24"/>
    </w:rPr>
  </w:style>
  <w:style w:type="character" w:customStyle="1" w:styleId="22">
    <w:name w:val="Заголовок 1 Знак"/>
    <w:link w:val="2"/>
    <w:qFormat/>
    <w:locked/>
    <w:uiPriority w:val="99"/>
    <w:rPr>
      <w:rFonts w:ascii="Cambria" w:hAnsi="Cambria" w:cs="Cambria"/>
      <w:b/>
      <w:bCs/>
      <w:color w:val="365F91"/>
      <w:sz w:val="28"/>
      <w:szCs w:val="28"/>
    </w:rPr>
  </w:style>
  <w:style w:type="character" w:customStyle="1" w:styleId="23">
    <w:name w:val="Заголовок 2 Знак"/>
    <w:link w:val="3"/>
    <w:qFormat/>
    <w:locked/>
    <w:uiPriority w:val="99"/>
    <w:rPr>
      <w:rFonts w:ascii="Cambria" w:hAnsi="Cambria" w:cs="Cambria"/>
      <w:b/>
      <w:bCs/>
      <w:color w:val="4F81BD"/>
      <w:sz w:val="26"/>
      <w:szCs w:val="26"/>
    </w:rPr>
  </w:style>
  <w:style w:type="character" w:customStyle="1" w:styleId="24">
    <w:name w:val="Заголовок 3 Знак"/>
    <w:link w:val="4"/>
    <w:qFormat/>
    <w:locked/>
    <w:uiPriority w:val="99"/>
    <w:rPr>
      <w:rFonts w:ascii="Cambria" w:hAnsi="Cambria" w:cs="Cambria"/>
      <w:b/>
      <w:bCs/>
      <w:color w:val="4F81BD"/>
    </w:rPr>
  </w:style>
  <w:style w:type="character" w:customStyle="1" w:styleId="25">
    <w:name w:val="Заголовок 4 Знак"/>
    <w:link w:val="5"/>
    <w:qFormat/>
    <w:locked/>
    <w:uiPriority w:val="99"/>
    <w:rPr>
      <w:rFonts w:ascii="Cambria" w:hAnsi="Cambria" w:cs="Cambria"/>
      <w:b/>
      <w:bCs/>
      <w:i/>
      <w:iCs/>
      <w:color w:val="4F81BD"/>
    </w:rPr>
  </w:style>
  <w:style w:type="character" w:customStyle="1" w:styleId="26">
    <w:name w:val="Заголовок 5 Знак"/>
    <w:link w:val="6"/>
    <w:qFormat/>
    <w:locked/>
    <w:uiPriority w:val="99"/>
    <w:rPr>
      <w:rFonts w:ascii="Cambria" w:hAnsi="Cambria" w:cs="Cambria"/>
      <w:color w:val="243F60"/>
    </w:rPr>
  </w:style>
  <w:style w:type="character" w:customStyle="1" w:styleId="27">
    <w:name w:val="Заголовок 6 Знак"/>
    <w:link w:val="7"/>
    <w:qFormat/>
    <w:locked/>
    <w:uiPriority w:val="99"/>
    <w:rPr>
      <w:rFonts w:ascii="Cambria" w:hAnsi="Cambria" w:cs="Cambria"/>
      <w:i/>
      <w:iCs/>
      <w:color w:val="243F60"/>
    </w:rPr>
  </w:style>
  <w:style w:type="character" w:customStyle="1" w:styleId="28">
    <w:name w:val="Заголовок 7 Знак"/>
    <w:link w:val="8"/>
    <w:qFormat/>
    <w:locked/>
    <w:uiPriority w:val="99"/>
    <w:rPr>
      <w:rFonts w:ascii="Cambria" w:hAnsi="Cambria" w:cs="Cambria"/>
      <w:i/>
      <w:iCs/>
      <w:color w:val="404040"/>
    </w:rPr>
  </w:style>
  <w:style w:type="character" w:customStyle="1" w:styleId="29">
    <w:name w:val="Заголовок 8 Знак"/>
    <w:link w:val="9"/>
    <w:qFormat/>
    <w:locked/>
    <w:uiPriority w:val="99"/>
    <w:rPr>
      <w:rFonts w:ascii="Cambria" w:hAnsi="Cambria" w:cs="Cambria"/>
      <w:color w:val="404040"/>
      <w:sz w:val="20"/>
      <w:szCs w:val="20"/>
    </w:rPr>
  </w:style>
  <w:style w:type="character" w:customStyle="1" w:styleId="30">
    <w:name w:val="Заголовок 9 Знак"/>
    <w:link w:val="10"/>
    <w:qFormat/>
    <w:locked/>
    <w:uiPriority w:val="99"/>
    <w:rPr>
      <w:rFonts w:ascii="Cambria" w:hAnsi="Cambria" w:cs="Cambria"/>
      <w:i/>
      <w:iCs/>
      <w:color w:val="404040"/>
      <w:sz w:val="20"/>
      <w:szCs w:val="20"/>
    </w:rPr>
  </w:style>
  <w:style w:type="paragraph" w:styleId="31">
    <w:name w:val="List Paragraph"/>
    <w:basedOn w:val="1"/>
    <w:qFormat/>
    <w:uiPriority w:val="99"/>
    <w:pPr>
      <w:ind w:left="720"/>
    </w:pPr>
  </w:style>
  <w:style w:type="paragraph" w:styleId="32">
    <w:name w:val="No Spacing"/>
    <w:qFormat/>
    <w:uiPriority w:val="99"/>
    <w:rPr>
      <w:rFonts w:ascii="Calibri" w:hAnsi="Calibri" w:eastAsia="Times New Roman" w:cs="Calibri"/>
      <w:sz w:val="22"/>
      <w:szCs w:val="22"/>
      <w:lang w:val="ru-RU" w:eastAsia="ru-RU" w:bidi="ar-SA"/>
    </w:rPr>
  </w:style>
  <w:style w:type="character" w:customStyle="1" w:styleId="33">
    <w:name w:val="Текст выноски Знак"/>
    <w:link w:val="16"/>
    <w:semiHidden/>
    <w:qFormat/>
    <w:locked/>
    <w:uiPriority w:val="99"/>
    <w:rPr>
      <w:rFonts w:ascii="Tahoma" w:hAnsi="Tahoma" w:cs="Tahoma"/>
      <w:sz w:val="16"/>
      <w:szCs w:val="16"/>
      <w:lang w:eastAsia="ru-RU"/>
    </w:rPr>
  </w:style>
  <w:style w:type="character" w:customStyle="1" w:styleId="34">
    <w:name w:val="Название Знак"/>
    <w:link w:val="19"/>
    <w:qFormat/>
    <w:locked/>
    <w:uiPriority w:val="99"/>
    <w:rPr>
      <w:rFonts w:ascii="Cambria" w:hAnsi="Cambria" w:cs="Cambria"/>
      <w:color w:val="17365D"/>
      <w:spacing w:val="5"/>
      <w:sz w:val="52"/>
      <w:szCs w:val="52"/>
    </w:rPr>
  </w:style>
  <w:style w:type="character" w:customStyle="1" w:styleId="35">
    <w:name w:val="Подзаголовок Знак"/>
    <w:link w:val="21"/>
    <w:qFormat/>
    <w:locked/>
    <w:uiPriority w:val="99"/>
    <w:rPr>
      <w:rFonts w:ascii="Cambria" w:hAnsi="Cambria" w:cs="Cambria"/>
      <w:i/>
      <w:iCs/>
      <w:color w:val="4F81BD"/>
      <w:spacing w:val="15"/>
      <w:sz w:val="24"/>
      <w:szCs w:val="24"/>
    </w:rPr>
  </w:style>
  <w:style w:type="character" w:customStyle="1" w:styleId="36">
    <w:name w:val="Слабое выделение1"/>
    <w:qFormat/>
    <w:uiPriority w:val="99"/>
    <w:rPr>
      <w:i/>
      <w:iCs/>
      <w:color w:val="808080"/>
    </w:rPr>
  </w:style>
  <w:style w:type="character" w:customStyle="1" w:styleId="37">
    <w:name w:val="Сильное выделение1"/>
    <w:qFormat/>
    <w:uiPriority w:val="99"/>
    <w:rPr>
      <w:b/>
      <w:bCs/>
      <w:i/>
      <w:iCs/>
      <w:color w:val="4F81BD"/>
    </w:rPr>
  </w:style>
  <w:style w:type="paragraph" w:styleId="38">
    <w:name w:val="Quote"/>
    <w:basedOn w:val="1"/>
    <w:next w:val="1"/>
    <w:link w:val="39"/>
    <w:qFormat/>
    <w:uiPriority w:val="99"/>
    <w:rPr>
      <w:rFonts w:eastAsia="Calibri" w:cs="Times New Roman"/>
      <w:i/>
      <w:iCs/>
      <w:color w:val="000000"/>
      <w:sz w:val="20"/>
      <w:szCs w:val="20"/>
    </w:rPr>
  </w:style>
  <w:style w:type="character" w:customStyle="1" w:styleId="39">
    <w:name w:val="Цитата 2 Знак"/>
    <w:link w:val="38"/>
    <w:qFormat/>
    <w:locked/>
    <w:uiPriority w:val="99"/>
    <w:rPr>
      <w:i/>
      <w:iCs/>
      <w:color w:val="000000"/>
    </w:rPr>
  </w:style>
  <w:style w:type="paragraph" w:styleId="40">
    <w:name w:val="Intense Quote"/>
    <w:basedOn w:val="1"/>
    <w:next w:val="1"/>
    <w:link w:val="41"/>
    <w:qFormat/>
    <w:uiPriority w:val="99"/>
    <w:pPr>
      <w:pBdr>
        <w:bottom w:val="single" w:color="4F81BD" w:sz="4" w:space="0"/>
      </w:pBdr>
      <w:spacing w:before="200" w:after="280"/>
      <w:ind w:left="936" w:right="936"/>
    </w:pPr>
    <w:rPr>
      <w:rFonts w:eastAsia="Calibri" w:cs="Times New Roman"/>
      <w:b/>
      <w:bCs/>
      <w:i/>
      <w:iCs/>
      <w:color w:val="4F81BD"/>
      <w:sz w:val="20"/>
      <w:szCs w:val="20"/>
    </w:rPr>
  </w:style>
  <w:style w:type="character" w:customStyle="1" w:styleId="41">
    <w:name w:val="Выделенная цитата Знак"/>
    <w:link w:val="40"/>
    <w:qFormat/>
    <w:locked/>
    <w:uiPriority w:val="99"/>
    <w:rPr>
      <w:b/>
      <w:bCs/>
      <w:i/>
      <w:iCs/>
      <w:color w:val="4F81BD"/>
    </w:rPr>
  </w:style>
  <w:style w:type="character" w:customStyle="1" w:styleId="42">
    <w:name w:val="Слабая ссылка1"/>
    <w:qFormat/>
    <w:uiPriority w:val="99"/>
    <w:rPr>
      <w:smallCaps/>
      <w:color w:val="auto"/>
      <w:u w:val="single"/>
    </w:rPr>
  </w:style>
  <w:style w:type="character" w:customStyle="1" w:styleId="43">
    <w:name w:val="Сильная ссылка1"/>
    <w:qFormat/>
    <w:uiPriority w:val="99"/>
    <w:rPr>
      <w:b/>
      <w:bCs/>
      <w:smallCaps/>
      <w:color w:val="auto"/>
      <w:spacing w:val="5"/>
      <w:u w:val="single"/>
    </w:rPr>
  </w:style>
  <w:style w:type="character" w:customStyle="1" w:styleId="44">
    <w:name w:val="Название книги1"/>
    <w:qFormat/>
    <w:uiPriority w:val="99"/>
    <w:rPr>
      <w:b/>
      <w:bCs/>
      <w:smallCaps/>
      <w:spacing w:val="5"/>
    </w:rPr>
  </w:style>
  <w:style w:type="paragraph" w:customStyle="1" w:styleId="45">
    <w:name w:val="Текст сноски1"/>
    <w:basedOn w:val="1"/>
    <w:link w:val="46"/>
    <w:semiHidden/>
    <w:qFormat/>
    <w:uiPriority w:val="99"/>
    <w:pPr>
      <w:spacing w:after="0" w:line="240" w:lineRule="auto"/>
    </w:pPr>
    <w:rPr>
      <w:rFonts w:eastAsia="Calibri" w:cs="Times New Roman"/>
      <w:sz w:val="20"/>
      <w:szCs w:val="20"/>
    </w:rPr>
  </w:style>
  <w:style w:type="character" w:customStyle="1" w:styleId="46">
    <w:name w:val="Footnote Text Char"/>
    <w:link w:val="45"/>
    <w:semiHidden/>
    <w:qFormat/>
    <w:locked/>
    <w:uiPriority w:val="99"/>
    <w:rPr>
      <w:sz w:val="20"/>
      <w:szCs w:val="20"/>
    </w:rPr>
  </w:style>
  <w:style w:type="character" w:customStyle="1" w:styleId="47">
    <w:name w:val="Знак сноски1"/>
    <w:semiHidden/>
    <w:qFormat/>
    <w:uiPriority w:val="99"/>
    <w:rPr>
      <w:vertAlign w:val="superscript"/>
    </w:rPr>
  </w:style>
  <w:style w:type="paragraph" w:customStyle="1" w:styleId="48">
    <w:name w:val="Текст концевой сноски1"/>
    <w:basedOn w:val="1"/>
    <w:link w:val="49"/>
    <w:semiHidden/>
    <w:qFormat/>
    <w:uiPriority w:val="99"/>
    <w:pPr>
      <w:spacing w:after="0" w:line="240" w:lineRule="auto"/>
    </w:pPr>
    <w:rPr>
      <w:rFonts w:eastAsia="Calibri" w:cs="Times New Roman"/>
      <w:sz w:val="20"/>
      <w:szCs w:val="20"/>
    </w:rPr>
  </w:style>
  <w:style w:type="character" w:customStyle="1" w:styleId="49">
    <w:name w:val="Endnote Text Char"/>
    <w:link w:val="48"/>
    <w:semiHidden/>
    <w:qFormat/>
    <w:locked/>
    <w:uiPriority w:val="99"/>
    <w:rPr>
      <w:sz w:val="20"/>
      <w:szCs w:val="20"/>
    </w:rPr>
  </w:style>
  <w:style w:type="character" w:customStyle="1" w:styleId="50">
    <w:name w:val="Знак концевой сноски1"/>
    <w:semiHidden/>
    <w:qFormat/>
    <w:uiPriority w:val="99"/>
    <w:rPr>
      <w:vertAlign w:val="superscript"/>
    </w:rPr>
  </w:style>
  <w:style w:type="character" w:customStyle="1" w:styleId="51">
    <w:name w:val="Текст Знак"/>
    <w:link w:val="17"/>
    <w:qFormat/>
    <w:locked/>
    <w:uiPriority w:val="99"/>
    <w:rPr>
      <w:rFonts w:ascii="Courier New" w:hAnsi="Courier New" w:cs="Courier New"/>
      <w:sz w:val="21"/>
      <w:szCs w:val="21"/>
    </w:rPr>
  </w:style>
  <w:style w:type="character" w:customStyle="1" w:styleId="52">
    <w:name w:val="Верхний колонтитул Знак"/>
    <w:basedOn w:val="11"/>
    <w:link w:val="18"/>
    <w:qFormat/>
    <w:locked/>
    <w:uiPriority w:val="99"/>
  </w:style>
  <w:style w:type="character" w:customStyle="1" w:styleId="53">
    <w:name w:val="Нижний колонтитул Знак"/>
    <w:basedOn w:val="11"/>
    <w:link w:val="20"/>
    <w:qFormat/>
    <w:locked/>
    <w:uiPriority w:val="99"/>
  </w:style>
  <w:style w:type="paragraph" w:customStyle="1" w:styleId="54">
    <w:name w:val="daaa34681f447e0edefault_mr_css_attr"/>
    <w:basedOn w:val="1"/>
    <w:qFormat/>
    <w:uiPriority w:val="0"/>
    <w:pPr>
      <w:spacing w:before="100" w:beforeAutospacing="1" w:after="100" w:afterAutospacing="1" w:line="240" w:lineRule="auto"/>
    </w:pPr>
    <w:rPr>
      <w:rFonts w:ascii="Times New Roman" w:hAnsi="Times New Roman" w:cs="Times New Roman"/>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арсентьева</Company>
  <Pages>24</Pages>
  <Words>5438</Words>
  <Characters>38729</Characters>
  <Lines>322</Lines>
  <Paragraphs>88</Paragraphs>
  <TotalTime>55</TotalTime>
  <ScaleCrop>false</ScaleCrop>
  <LinksUpToDate>false</LinksUpToDate>
  <CharactersWithSpaces>44079</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2005-11-30T10:35:00Z</dcterms:created>
  <dc:creator>арсентьева</dc:creator>
  <cp:lastModifiedBy>Серж</cp:lastModifiedBy>
  <dcterms:modified xsi:type="dcterms:W3CDTF">2025-10-19T08:50:28Z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D99D60C750574F71B0327622E9699EA9_12</vt:lpwstr>
  </property>
</Properties>
</file>